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BD256" w14:textId="708ADBC6" w:rsidR="009715A3" w:rsidRDefault="00FF2862" w:rsidP="009715A3">
      <w:pPr>
        <w:pStyle w:val="berschrift1"/>
        <w:rPr>
          <w:sz w:val="48"/>
        </w:rPr>
      </w:pPr>
      <w:r>
        <w:rPr>
          <w:noProof/>
          <w:sz w:val="48"/>
        </w:rPr>
        <w:drawing>
          <wp:inline distT="0" distB="0" distL="0" distR="0" wp14:anchorId="1A1E34D7" wp14:editId="56F48EB5">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2047320" w14:textId="77777777" w:rsidR="007166CE" w:rsidRDefault="007166CE" w:rsidP="007166CE">
      <w:pPr>
        <w:pStyle w:val="berschrift1"/>
      </w:pPr>
      <w:r>
        <w:br w:type="page"/>
      </w:r>
      <w:r>
        <w:lastRenderedPageBreak/>
        <w:t>Vorwort</w:t>
      </w:r>
    </w:p>
    <w:p w14:paraId="2FC17C93"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2CD4E740"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7EB83F8A" w14:textId="77777777" w:rsidR="007166CE" w:rsidRDefault="007166CE" w:rsidP="007166CE">
      <w:r>
        <w:t>Euch allen wünsche ich Gottes reichen Segen und dass Ihr für Euch interessante Texte hier findet. Für Anregungen bin ich immer dankbar.</w:t>
      </w:r>
    </w:p>
    <w:p w14:paraId="7D6A814C" w14:textId="77777777" w:rsidR="007166CE" w:rsidRDefault="007166CE" w:rsidP="007166CE">
      <w:r>
        <w:t>Gruß &amp; Segen,</w:t>
      </w:r>
    </w:p>
    <w:p w14:paraId="79EF3DA9" w14:textId="77777777" w:rsidR="007166CE" w:rsidRDefault="007166CE" w:rsidP="007166CE">
      <w:r>
        <w:t>Andreas</w:t>
      </w:r>
    </w:p>
    <w:p w14:paraId="6A1D82B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92D80BA" w14:textId="50CDF604" w:rsidR="00BD71A4" w:rsidRDefault="001F3015">
      <w:pPr>
        <w:spacing w:after="0" w:line="240" w:lineRule="auto"/>
      </w:pPr>
      <w:r>
        <w:rPr>
          <w:noProof/>
        </w:rPr>
        <w:drawing>
          <wp:inline distT="0" distB="0" distL="0" distR="0" wp14:anchorId="0863C7C8" wp14:editId="06BEB7A6">
            <wp:extent cx="5353797" cy="6611273"/>
            <wp:effectExtent l="0" t="0" r="0" b="0"/>
            <wp:docPr id="1" name="Grafik 1" descr="Ein Bild, das Text, B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Buch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353797" cy="6611273"/>
                    </a:xfrm>
                    <a:prstGeom prst="rect">
                      <a:avLst/>
                    </a:prstGeom>
                  </pic:spPr>
                </pic:pic>
              </a:graphicData>
            </a:graphic>
          </wp:inline>
        </w:drawing>
      </w:r>
    </w:p>
    <w:p w14:paraId="31B020E9" w14:textId="77777777" w:rsidR="00BD71A4" w:rsidRDefault="00BD71A4">
      <w:pPr>
        <w:spacing w:after="0" w:line="240" w:lineRule="auto"/>
        <w:rPr>
          <w:rFonts w:eastAsia="Times New Roman"/>
          <w:b/>
          <w:bCs/>
          <w:color w:val="000000"/>
          <w:kern w:val="36"/>
          <w:sz w:val="36"/>
          <w:szCs w:val="48"/>
          <w:lang w:eastAsia="de-DE"/>
        </w:rPr>
      </w:pPr>
      <w:r>
        <w:br w:type="page"/>
      </w:r>
    </w:p>
    <w:p w14:paraId="75960874" w14:textId="798C22D2" w:rsidR="001F3015" w:rsidRDefault="001F3015" w:rsidP="001F3015">
      <w:pPr>
        <w:pStyle w:val="berschrift1"/>
        <w:rPr>
          <w:sz w:val="48"/>
        </w:rPr>
      </w:pPr>
      <w:proofErr w:type="spellStart"/>
      <w:r>
        <w:t>Draconites</w:t>
      </w:r>
      <w:proofErr w:type="spellEnd"/>
      <w:r>
        <w:t xml:space="preserve">, Johannes - Vom Menschen der </w:t>
      </w:r>
      <w:proofErr w:type="spellStart"/>
      <w:r>
        <w:t>odem</w:t>
      </w:r>
      <w:proofErr w:type="spellEnd"/>
      <w:r>
        <w:t xml:space="preserve"> in der </w:t>
      </w:r>
      <w:proofErr w:type="spellStart"/>
      <w:r>
        <w:t>nasen</w:t>
      </w:r>
      <w:proofErr w:type="spellEnd"/>
      <w:r>
        <w:t xml:space="preserve"> hat: JESU CHRISTO.</w:t>
      </w:r>
    </w:p>
    <w:p w14:paraId="17CF360A" w14:textId="77777777" w:rsidR="001F3015" w:rsidRDefault="001F3015" w:rsidP="001F3015">
      <w:pPr>
        <w:pStyle w:val="StandardWeb"/>
      </w:pPr>
      <w:r>
        <w:rPr>
          <w:rStyle w:val="Fett"/>
          <w:rFonts w:eastAsiaTheme="majorEastAsia"/>
        </w:rPr>
        <w:t xml:space="preserve">DOCTOR IOANNES </w:t>
      </w:r>
      <w:proofErr w:type="spellStart"/>
      <w:r>
        <w:rPr>
          <w:rStyle w:val="Fett"/>
          <w:rFonts w:eastAsiaTheme="majorEastAsia"/>
        </w:rPr>
        <w:t>DRACONITES</w:t>
      </w:r>
      <w:proofErr w:type="spellEnd"/>
      <w:r>
        <w:rPr>
          <w:rStyle w:val="Fett"/>
          <w:rFonts w:eastAsiaTheme="majorEastAsia"/>
        </w:rPr>
        <w:t>.</w:t>
      </w:r>
      <w:r>
        <w:t xml:space="preserve"> </w:t>
      </w:r>
    </w:p>
    <w:p w14:paraId="0358E6B1" w14:textId="77777777" w:rsidR="001F3015" w:rsidRDefault="001F3015" w:rsidP="001F3015">
      <w:pPr>
        <w:pStyle w:val="StandardWeb"/>
      </w:pPr>
      <w:r>
        <w:t xml:space="preserve">Esa. 2. </w:t>
      </w:r>
      <w:r>
        <w:br/>
      </w:r>
      <w:r>
        <w:rPr>
          <w:rStyle w:val="Fett"/>
          <w:rFonts w:eastAsiaTheme="majorEastAsia"/>
        </w:rPr>
        <w:t xml:space="preserve">Last </w:t>
      </w:r>
      <w:proofErr w:type="spellStart"/>
      <w:r>
        <w:rPr>
          <w:rStyle w:val="Fett"/>
          <w:rFonts w:eastAsiaTheme="majorEastAsia"/>
        </w:rPr>
        <w:t>abe</w:t>
      </w:r>
      <w:proofErr w:type="spellEnd"/>
      <w:r>
        <w:rPr>
          <w:rStyle w:val="Fett"/>
          <w:rFonts w:eastAsiaTheme="majorEastAsia"/>
        </w:rPr>
        <w:t xml:space="preserve"> von dem Menschen der </w:t>
      </w:r>
      <w:proofErr w:type="spellStart"/>
      <w:r>
        <w:rPr>
          <w:rStyle w:val="Fett"/>
          <w:rFonts w:eastAsiaTheme="majorEastAsia"/>
        </w:rPr>
        <w:t>odem</w:t>
      </w:r>
      <w:proofErr w:type="spellEnd"/>
      <w:r>
        <w:rPr>
          <w:rStyle w:val="Fett"/>
          <w:rFonts w:eastAsiaTheme="majorEastAsia"/>
        </w:rPr>
        <w:t xml:space="preserve"> in der Nasen hat: </w:t>
      </w:r>
      <w:r>
        <w:rPr>
          <w:b/>
          <w:bCs/>
        </w:rPr>
        <w:br/>
      </w:r>
      <w:r>
        <w:rPr>
          <w:rStyle w:val="Fett"/>
          <w:rFonts w:eastAsiaTheme="majorEastAsia"/>
        </w:rPr>
        <w:t xml:space="preserve">denn </w:t>
      </w:r>
      <w:proofErr w:type="spellStart"/>
      <w:r>
        <w:rPr>
          <w:rStyle w:val="Fett"/>
          <w:rFonts w:eastAsiaTheme="majorEastAsia"/>
        </w:rPr>
        <w:t>ir</w:t>
      </w:r>
      <w:proofErr w:type="spellEnd"/>
      <w:r>
        <w:rPr>
          <w:rStyle w:val="Fett"/>
          <w:rFonts w:eastAsiaTheme="majorEastAsia"/>
        </w:rPr>
        <w:t xml:space="preserve"> wisset nicht wie hoch er geachtet ist.</w:t>
      </w:r>
      <w:r>
        <w:t xml:space="preserve"> </w:t>
      </w:r>
    </w:p>
    <w:p w14:paraId="0496CB9A" w14:textId="77777777" w:rsidR="001F3015" w:rsidRDefault="001F3015" w:rsidP="001F3015">
      <w:pPr>
        <w:pStyle w:val="StandardWeb"/>
      </w:pPr>
      <w:r>
        <w:t xml:space="preserve">Esa. 2. </w:t>
      </w:r>
    </w:p>
    <w:p w14:paraId="280D885F" w14:textId="77777777" w:rsidR="001F3015" w:rsidRDefault="001F3015" w:rsidP="001F3015">
      <w:pPr>
        <w:pStyle w:val="StandardWeb"/>
      </w:pPr>
      <w:proofErr w:type="spellStart"/>
      <w:r>
        <w:rPr>
          <w:rStyle w:val="Fett"/>
          <w:rFonts w:eastAsiaTheme="majorEastAsia"/>
        </w:rPr>
        <w:t>Kompt</w:t>
      </w:r>
      <w:proofErr w:type="spellEnd"/>
      <w:r>
        <w:rPr>
          <w:rStyle w:val="Fett"/>
          <w:rFonts w:eastAsiaTheme="majorEastAsia"/>
        </w:rPr>
        <w:t xml:space="preserve"> last uns gehen </w:t>
      </w:r>
      <w:proofErr w:type="spellStart"/>
      <w:r>
        <w:rPr>
          <w:rStyle w:val="Fett"/>
          <w:rFonts w:eastAsiaTheme="majorEastAsia"/>
        </w:rPr>
        <w:t>auff</w:t>
      </w:r>
      <w:proofErr w:type="spellEnd"/>
      <w:r>
        <w:rPr>
          <w:rStyle w:val="Fett"/>
          <w:rFonts w:eastAsiaTheme="majorEastAsia"/>
        </w:rPr>
        <w:t xml:space="preserve"> den Berge des </w:t>
      </w:r>
      <w:proofErr w:type="spellStart"/>
      <w:r>
        <w:rPr>
          <w:rStyle w:val="Fett"/>
          <w:rFonts w:eastAsiaTheme="majorEastAsia"/>
        </w:rPr>
        <w:t>Hern</w:t>
      </w:r>
      <w:proofErr w:type="spellEnd"/>
      <w:r>
        <w:rPr>
          <w:rStyle w:val="Fett"/>
          <w:rFonts w:eastAsiaTheme="majorEastAsia"/>
        </w:rPr>
        <w:t xml:space="preserve"> zum hause des Gottes Jacob: das er uns </w:t>
      </w:r>
      <w:proofErr w:type="spellStart"/>
      <w:r>
        <w:rPr>
          <w:rStyle w:val="Fett"/>
          <w:rFonts w:eastAsiaTheme="majorEastAsia"/>
        </w:rPr>
        <w:t>lere</w:t>
      </w:r>
      <w:proofErr w:type="spellEnd"/>
      <w:r>
        <w:rPr>
          <w:rStyle w:val="Fett"/>
          <w:rFonts w:eastAsiaTheme="majorEastAsia"/>
        </w:rPr>
        <w:t xml:space="preserve"> seine </w:t>
      </w:r>
      <w:proofErr w:type="spellStart"/>
      <w:r>
        <w:rPr>
          <w:rStyle w:val="Fett"/>
          <w:rFonts w:eastAsiaTheme="majorEastAsia"/>
        </w:rPr>
        <w:t>wege</w:t>
      </w:r>
      <w:proofErr w:type="spellEnd"/>
      <w:r>
        <w:rPr>
          <w:rStyle w:val="Fett"/>
          <w:rFonts w:eastAsiaTheme="majorEastAsia"/>
        </w:rPr>
        <w:t xml:space="preserve"> und wir </w:t>
      </w:r>
      <w:proofErr w:type="spellStart"/>
      <w:r>
        <w:rPr>
          <w:rStyle w:val="Fett"/>
          <w:rFonts w:eastAsiaTheme="majorEastAsia"/>
        </w:rPr>
        <w:t>auff</w:t>
      </w:r>
      <w:proofErr w:type="spellEnd"/>
      <w:r>
        <w:rPr>
          <w:rStyle w:val="Fett"/>
          <w:rFonts w:eastAsiaTheme="majorEastAsia"/>
        </w:rPr>
        <w:t xml:space="preserve"> seinen steigen wandeln.</w:t>
      </w:r>
      <w:r>
        <w:t xml:space="preserve"> </w:t>
      </w:r>
    </w:p>
    <w:p w14:paraId="2A356B8C" w14:textId="77777777" w:rsidR="001F3015" w:rsidRDefault="001F3015" w:rsidP="001F3015">
      <w:pPr>
        <w:pStyle w:val="StandardWeb"/>
      </w:pPr>
      <w:r>
        <w:t xml:space="preserve">Esa. 2. </w:t>
      </w:r>
    </w:p>
    <w:p w14:paraId="5E6B94D4" w14:textId="77777777" w:rsidR="001F3015" w:rsidRDefault="001F3015" w:rsidP="001F3015">
      <w:pPr>
        <w:pStyle w:val="StandardWeb"/>
      </w:pPr>
      <w:proofErr w:type="spellStart"/>
      <w:r>
        <w:rPr>
          <w:rStyle w:val="Fett"/>
          <w:rFonts w:eastAsiaTheme="majorEastAsia"/>
        </w:rPr>
        <w:t>Kompt</w:t>
      </w:r>
      <w:proofErr w:type="spellEnd"/>
      <w:r>
        <w:rPr>
          <w:rStyle w:val="Fett"/>
          <w:rFonts w:eastAsiaTheme="majorEastAsia"/>
        </w:rPr>
        <w:t xml:space="preserve"> </w:t>
      </w:r>
      <w:proofErr w:type="spellStart"/>
      <w:r>
        <w:rPr>
          <w:rStyle w:val="Fett"/>
          <w:rFonts w:eastAsiaTheme="majorEastAsia"/>
        </w:rPr>
        <w:t>ir</w:t>
      </w:r>
      <w:proofErr w:type="spellEnd"/>
      <w:r>
        <w:rPr>
          <w:rStyle w:val="Fett"/>
          <w:rFonts w:eastAsiaTheme="majorEastAsia"/>
        </w:rPr>
        <w:t xml:space="preserve"> vom Hause Jacob last uns wandeln im </w:t>
      </w:r>
      <w:proofErr w:type="spellStart"/>
      <w:r>
        <w:rPr>
          <w:rStyle w:val="Fett"/>
          <w:rFonts w:eastAsiaTheme="majorEastAsia"/>
        </w:rPr>
        <w:t>liecht</w:t>
      </w:r>
      <w:proofErr w:type="spellEnd"/>
      <w:r>
        <w:rPr>
          <w:rStyle w:val="Fett"/>
          <w:rFonts w:eastAsiaTheme="majorEastAsia"/>
        </w:rPr>
        <w:t xml:space="preserve"> des </w:t>
      </w:r>
      <w:proofErr w:type="spellStart"/>
      <w:r>
        <w:rPr>
          <w:rStyle w:val="Fett"/>
          <w:rFonts w:eastAsiaTheme="majorEastAsia"/>
        </w:rPr>
        <w:t>Hern</w:t>
      </w:r>
      <w:proofErr w:type="spellEnd"/>
      <w:r>
        <w:rPr>
          <w:rStyle w:val="Fett"/>
          <w:rFonts w:eastAsiaTheme="majorEastAsia"/>
        </w:rPr>
        <w:t>.</w:t>
      </w:r>
      <w:r>
        <w:t xml:space="preserve"> </w:t>
      </w:r>
    </w:p>
    <w:p w14:paraId="603960FB" w14:textId="77777777" w:rsidR="001F3015" w:rsidRDefault="001F3015" w:rsidP="001F3015">
      <w:pPr>
        <w:pStyle w:val="berschrift2"/>
      </w:pPr>
      <w:r>
        <w:t>Von dem Menschen der Odem in der Nasen hat JESU Christo: Das ander Capitel Jesaia.</w:t>
      </w:r>
    </w:p>
    <w:p w14:paraId="144A6077" w14:textId="77777777" w:rsidR="001F3015" w:rsidRDefault="001F3015" w:rsidP="001F3015">
      <w:pPr>
        <w:pStyle w:val="StandardWeb"/>
      </w:pPr>
      <w:r>
        <w:t xml:space="preserve">Als </w:t>
      </w:r>
      <w:proofErr w:type="spellStart"/>
      <w:r>
        <w:t>hetten</w:t>
      </w:r>
      <w:proofErr w:type="spellEnd"/>
      <w:r>
        <w:t xml:space="preserve"> die Propheten Jesaia und Micha sich miteinander beratschlaget wie sie von CHRISTI Reich weissagen </w:t>
      </w:r>
      <w:proofErr w:type="spellStart"/>
      <w:r>
        <w:t>wolten</w:t>
      </w:r>
      <w:proofErr w:type="spellEnd"/>
      <w:r>
        <w:t xml:space="preserve"> / so brauchen Jesaias hie und Micha im </w:t>
      </w:r>
      <w:proofErr w:type="spellStart"/>
      <w:r>
        <w:t>vierden</w:t>
      </w:r>
      <w:proofErr w:type="spellEnd"/>
      <w:r>
        <w:t xml:space="preserve"> Capitel </w:t>
      </w:r>
      <w:proofErr w:type="spellStart"/>
      <w:r>
        <w:t>einerley</w:t>
      </w:r>
      <w:proofErr w:type="spellEnd"/>
      <w:r>
        <w:t xml:space="preserve"> </w:t>
      </w:r>
      <w:proofErr w:type="spellStart"/>
      <w:r>
        <w:t>wortt</w:t>
      </w:r>
      <w:proofErr w:type="spellEnd"/>
      <w:r>
        <w:t xml:space="preserve"> </w:t>
      </w:r>
      <w:proofErr w:type="spellStart"/>
      <w:r>
        <w:t>zuweissagen</w:t>
      </w:r>
      <w:proofErr w:type="spellEnd"/>
      <w:r>
        <w:t xml:space="preserve"> von Christo. Es </w:t>
      </w:r>
      <w:proofErr w:type="spellStart"/>
      <w:r>
        <w:t>verdrosse</w:t>
      </w:r>
      <w:proofErr w:type="spellEnd"/>
      <w:r>
        <w:t xml:space="preserve"> die Propheten das die Juden </w:t>
      </w:r>
      <w:proofErr w:type="spellStart"/>
      <w:r>
        <w:t>zustoltz</w:t>
      </w:r>
      <w:proofErr w:type="spellEnd"/>
      <w:r>
        <w:t xml:space="preserve"> waren / und die Heiden gar verachteten: so doch die Juden eben so wenig nach dem Gesetz </w:t>
      </w:r>
      <w:proofErr w:type="spellStart"/>
      <w:r>
        <w:t>lebeten</w:t>
      </w:r>
      <w:proofErr w:type="spellEnd"/>
      <w:r>
        <w:t xml:space="preserve"> und dem Evangelio </w:t>
      </w:r>
      <w:proofErr w:type="spellStart"/>
      <w:r>
        <w:t>glewbeten</w:t>
      </w:r>
      <w:proofErr w:type="spellEnd"/>
      <w:r>
        <w:t xml:space="preserve"> als die Heiden. Gott aber ist nicht alleine der Juden sondern auch der Heiden Gott / nach </w:t>
      </w:r>
      <w:proofErr w:type="spellStart"/>
      <w:r>
        <w:t>disem</w:t>
      </w:r>
      <w:proofErr w:type="spellEnd"/>
      <w:r>
        <w:t xml:space="preserve"> Spruch Gene. 12. In deinem Samen sollen alle </w:t>
      </w:r>
      <w:proofErr w:type="spellStart"/>
      <w:r>
        <w:t>voelcker</w:t>
      </w:r>
      <w:proofErr w:type="spellEnd"/>
      <w:r>
        <w:t xml:space="preserve"> </w:t>
      </w:r>
      <w:proofErr w:type="spellStart"/>
      <w:r>
        <w:t>auff</w:t>
      </w:r>
      <w:proofErr w:type="spellEnd"/>
      <w:r>
        <w:t xml:space="preserve"> Erden </w:t>
      </w:r>
      <w:proofErr w:type="spellStart"/>
      <w:r>
        <w:t>gesegent</w:t>
      </w:r>
      <w:proofErr w:type="spellEnd"/>
      <w:r>
        <w:t xml:space="preserve"> werden. </w:t>
      </w:r>
      <w:proofErr w:type="spellStart"/>
      <w:r>
        <w:t>Drumb</w:t>
      </w:r>
      <w:proofErr w:type="spellEnd"/>
      <w:r>
        <w:t xml:space="preserve"> </w:t>
      </w:r>
      <w:proofErr w:type="spellStart"/>
      <w:r>
        <w:t>leret</w:t>
      </w:r>
      <w:proofErr w:type="spellEnd"/>
      <w:r>
        <w:t xml:space="preserve"> Jesaias in </w:t>
      </w:r>
      <w:proofErr w:type="spellStart"/>
      <w:r>
        <w:t>disem</w:t>
      </w:r>
      <w:proofErr w:type="spellEnd"/>
      <w:r>
        <w:t xml:space="preserve"> Capitel das Gott kein </w:t>
      </w:r>
      <w:proofErr w:type="spellStart"/>
      <w:r>
        <w:t>anseher</w:t>
      </w:r>
      <w:proofErr w:type="spellEnd"/>
      <w:r>
        <w:t xml:space="preserve"> der </w:t>
      </w:r>
      <w:proofErr w:type="spellStart"/>
      <w:r>
        <w:t>person</w:t>
      </w:r>
      <w:proofErr w:type="spellEnd"/>
      <w:r>
        <w:t xml:space="preserve"> </w:t>
      </w:r>
      <w:proofErr w:type="spellStart"/>
      <w:r>
        <w:t>seie</w:t>
      </w:r>
      <w:proofErr w:type="spellEnd"/>
      <w:r>
        <w:t xml:space="preserve"> und zeiget </w:t>
      </w:r>
      <w:proofErr w:type="spellStart"/>
      <w:r>
        <w:t>wol</w:t>
      </w:r>
      <w:proofErr w:type="spellEnd"/>
      <w:r>
        <w:t xml:space="preserve"> an das Gott die Heiden </w:t>
      </w:r>
      <w:proofErr w:type="spellStart"/>
      <w:r>
        <w:t>umb</w:t>
      </w:r>
      <w:proofErr w:type="spellEnd"/>
      <w:r>
        <w:t xml:space="preserve"> des Christlichen </w:t>
      </w:r>
      <w:proofErr w:type="spellStart"/>
      <w:r>
        <w:t>glawbens</w:t>
      </w:r>
      <w:proofErr w:type="spellEnd"/>
      <w:r>
        <w:t xml:space="preserve"> willen </w:t>
      </w:r>
      <w:proofErr w:type="spellStart"/>
      <w:r>
        <w:t>annemen</w:t>
      </w:r>
      <w:proofErr w:type="spellEnd"/>
      <w:r>
        <w:t xml:space="preserve"> / und die Juden </w:t>
      </w:r>
      <w:proofErr w:type="spellStart"/>
      <w:r>
        <w:t>umb</w:t>
      </w:r>
      <w:proofErr w:type="spellEnd"/>
      <w:r>
        <w:t xml:space="preserve"> ihres </w:t>
      </w:r>
      <w:proofErr w:type="spellStart"/>
      <w:r>
        <w:t>unglawbens</w:t>
      </w:r>
      <w:proofErr w:type="spellEnd"/>
      <w:r>
        <w:t xml:space="preserve"> willen </w:t>
      </w:r>
      <w:proofErr w:type="spellStart"/>
      <w:r>
        <w:t>verwerffen</w:t>
      </w:r>
      <w:proofErr w:type="spellEnd"/>
      <w:r>
        <w:t xml:space="preserve"> werde / aber doch </w:t>
      </w:r>
      <w:proofErr w:type="spellStart"/>
      <w:r>
        <w:t>verheisset</w:t>
      </w:r>
      <w:proofErr w:type="spellEnd"/>
      <w:r>
        <w:t xml:space="preserve"> er in gemeine allen Juden und Heiden so </w:t>
      </w:r>
      <w:proofErr w:type="spellStart"/>
      <w:r>
        <w:t>glewben</w:t>
      </w:r>
      <w:proofErr w:type="spellEnd"/>
      <w:r>
        <w:t xml:space="preserve"> an CHRISTUM </w:t>
      </w:r>
      <w:proofErr w:type="spellStart"/>
      <w:r>
        <w:t>ewigeselickeit</w:t>
      </w:r>
      <w:proofErr w:type="spellEnd"/>
      <w:r>
        <w:t xml:space="preserve"> / allen Juden und Heiden aber so nicht </w:t>
      </w:r>
      <w:proofErr w:type="spellStart"/>
      <w:r>
        <w:t>glewben</w:t>
      </w:r>
      <w:proofErr w:type="spellEnd"/>
      <w:r>
        <w:t xml:space="preserve"> an CHRISTUM </w:t>
      </w:r>
      <w:proofErr w:type="spellStart"/>
      <w:r>
        <w:t>drewet</w:t>
      </w:r>
      <w:proofErr w:type="spellEnd"/>
      <w:r>
        <w:t xml:space="preserve"> er das </w:t>
      </w:r>
      <w:proofErr w:type="spellStart"/>
      <w:r>
        <w:t>ewigverdamnis</w:t>
      </w:r>
      <w:proofErr w:type="spellEnd"/>
      <w:r>
        <w:t xml:space="preserve">. So last uns das Capitel nach dem </w:t>
      </w:r>
      <w:proofErr w:type="spellStart"/>
      <w:r>
        <w:t>gesetz</w:t>
      </w:r>
      <w:proofErr w:type="spellEnd"/>
      <w:r>
        <w:t xml:space="preserve"> und Evangelio teilen in zweie </w:t>
      </w:r>
      <w:proofErr w:type="spellStart"/>
      <w:r>
        <w:t>stuecke</w:t>
      </w:r>
      <w:proofErr w:type="spellEnd"/>
      <w:r>
        <w:t xml:space="preserve"> und </w:t>
      </w:r>
      <w:proofErr w:type="spellStart"/>
      <w:r>
        <w:t>erzelen</w:t>
      </w:r>
      <w:proofErr w:type="spellEnd"/>
      <w:r>
        <w:t xml:space="preserve">: Im ersten wenn und </w:t>
      </w:r>
      <w:proofErr w:type="spellStart"/>
      <w:r>
        <w:t>warumb</w:t>
      </w:r>
      <w:proofErr w:type="spellEnd"/>
      <w:r>
        <w:t xml:space="preserve"> der Berg Zion der </w:t>
      </w:r>
      <w:proofErr w:type="spellStart"/>
      <w:r>
        <w:t>allerhoehist</w:t>
      </w:r>
      <w:proofErr w:type="spellEnd"/>
      <w:r>
        <w:t xml:space="preserve"> Berg sein wird / wie und </w:t>
      </w:r>
      <w:proofErr w:type="spellStart"/>
      <w:r>
        <w:t>warumb</w:t>
      </w:r>
      <w:proofErr w:type="spellEnd"/>
      <w:r>
        <w:t xml:space="preserve"> alle Heiden zum Berge Zion </w:t>
      </w:r>
      <w:proofErr w:type="spellStart"/>
      <w:r>
        <w:t>lauffen</w:t>
      </w:r>
      <w:proofErr w:type="spellEnd"/>
      <w:r>
        <w:t xml:space="preserve"> werden / wie das Evangelion aus Jerusalem in alle </w:t>
      </w:r>
      <w:proofErr w:type="spellStart"/>
      <w:r>
        <w:t>welt</w:t>
      </w:r>
      <w:proofErr w:type="spellEnd"/>
      <w:r>
        <w:t xml:space="preserve"> </w:t>
      </w:r>
      <w:proofErr w:type="spellStart"/>
      <w:r>
        <w:t>komen</w:t>
      </w:r>
      <w:proofErr w:type="spellEnd"/>
      <w:r>
        <w:t xml:space="preserve"> wird / wie die Apostel on </w:t>
      </w:r>
      <w:proofErr w:type="spellStart"/>
      <w:r>
        <w:t>Schwerd</w:t>
      </w:r>
      <w:proofErr w:type="spellEnd"/>
      <w:r>
        <w:t xml:space="preserve"> alle </w:t>
      </w:r>
      <w:proofErr w:type="spellStart"/>
      <w:r>
        <w:t>welt</w:t>
      </w:r>
      <w:proofErr w:type="spellEnd"/>
      <w:r>
        <w:t xml:space="preserve"> CHRISTO </w:t>
      </w:r>
      <w:proofErr w:type="spellStart"/>
      <w:r>
        <w:t>unterwerffen</w:t>
      </w:r>
      <w:proofErr w:type="spellEnd"/>
      <w:r>
        <w:t xml:space="preserve"> werden / wie Jesaia die Juden </w:t>
      </w:r>
      <w:proofErr w:type="spellStart"/>
      <w:r>
        <w:t>vermanet</w:t>
      </w:r>
      <w:proofErr w:type="spellEnd"/>
      <w:r>
        <w:t xml:space="preserve"> CHRISTUM </w:t>
      </w:r>
      <w:proofErr w:type="spellStart"/>
      <w:r>
        <w:t>anzunemen</w:t>
      </w:r>
      <w:proofErr w:type="spellEnd"/>
      <w:r>
        <w:t xml:space="preserve">: Im andern wie Gott die Juden </w:t>
      </w:r>
      <w:proofErr w:type="spellStart"/>
      <w:r>
        <w:t>umb</w:t>
      </w:r>
      <w:proofErr w:type="spellEnd"/>
      <w:r>
        <w:t xml:space="preserve"> </w:t>
      </w:r>
      <w:proofErr w:type="spellStart"/>
      <w:r>
        <w:t>fuenff</w:t>
      </w:r>
      <w:proofErr w:type="spellEnd"/>
      <w:r>
        <w:t xml:space="preserve"> </w:t>
      </w:r>
      <w:proofErr w:type="spellStart"/>
      <w:r>
        <w:t>ursache</w:t>
      </w:r>
      <w:proofErr w:type="spellEnd"/>
      <w:r>
        <w:t xml:space="preserve"> willen </w:t>
      </w:r>
      <w:proofErr w:type="spellStart"/>
      <w:r>
        <w:t>verwirfft</w:t>
      </w:r>
      <w:proofErr w:type="spellEnd"/>
      <w:r>
        <w:t xml:space="preserve"> / wie an des </w:t>
      </w:r>
      <w:proofErr w:type="spellStart"/>
      <w:r>
        <w:t>Hern</w:t>
      </w:r>
      <w:proofErr w:type="spellEnd"/>
      <w:r>
        <w:t xml:space="preserve"> tag alles hohe </w:t>
      </w:r>
      <w:proofErr w:type="spellStart"/>
      <w:r>
        <w:t>genidriget</w:t>
      </w:r>
      <w:proofErr w:type="spellEnd"/>
      <w:r>
        <w:t xml:space="preserve"> und der Herr allein </w:t>
      </w:r>
      <w:proofErr w:type="spellStart"/>
      <w:r>
        <w:t>erhoehet</w:t>
      </w:r>
      <w:proofErr w:type="spellEnd"/>
      <w:r>
        <w:t xml:space="preserve"> werden </w:t>
      </w:r>
      <w:proofErr w:type="spellStart"/>
      <w:r>
        <w:t>sol</w:t>
      </w:r>
      <w:proofErr w:type="spellEnd"/>
      <w:r>
        <w:t xml:space="preserve"> / wie sich alles das sich wider das Evangelion </w:t>
      </w:r>
      <w:proofErr w:type="spellStart"/>
      <w:r>
        <w:t>aufflehnet</w:t>
      </w:r>
      <w:proofErr w:type="spellEnd"/>
      <w:r>
        <w:t xml:space="preserve"> </w:t>
      </w:r>
      <w:proofErr w:type="spellStart"/>
      <w:r>
        <w:t>fur</w:t>
      </w:r>
      <w:proofErr w:type="spellEnd"/>
      <w:r>
        <w:t xml:space="preserve"> dem </w:t>
      </w:r>
      <w:proofErr w:type="spellStart"/>
      <w:r>
        <w:t>Hern</w:t>
      </w:r>
      <w:proofErr w:type="spellEnd"/>
      <w:r>
        <w:t xml:space="preserve"> verkriechen </w:t>
      </w:r>
      <w:proofErr w:type="spellStart"/>
      <w:r>
        <w:t>muesse</w:t>
      </w:r>
      <w:proofErr w:type="spellEnd"/>
      <w:r>
        <w:t xml:space="preserve"> / wie Jesaia die Juden </w:t>
      </w:r>
      <w:proofErr w:type="spellStart"/>
      <w:r>
        <w:t>vermanget</w:t>
      </w:r>
      <w:proofErr w:type="spellEnd"/>
      <w:r>
        <w:t xml:space="preserve"> CHRISTUM nicht </w:t>
      </w:r>
      <w:proofErr w:type="spellStart"/>
      <w:r>
        <w:t>zuverfolgen</w:t>
      </w:r>
      <w:proofErr w:type="spellEnd"/>
      <w:r>
        <w:t xml:space="preserve">. </w:t>
      </w:r>
    </w:p>
    <w:p w14:paraId="0463828F" w14:textId="77777777" w:rsidR="001F3015" w:rsidRDefault="001F3015" w:rsidP="001F3015">
      <w:pPr>
        <w:pStyle w:val="StandardWeb"/>
      </w:pPr>
      <w:r>
        <w:t xml:space="preserve">Dis ist das Jesaia der Son Amor sahe von Juda und Jerusalem. </w:t>
      </w:r>
    </w:p>
    <w:p w14:paraId="78946CCE" w14:textId="77777777" w:rsidR="001F3015" w:rsidRDefault="001F3015" w:rsidP="001F3015">
      <w:pPr>
        <w:pStyle w:val="StandardWeb"/>
      </w:pPr>
      <w:r>
        <w:t xml:space="preserve">Es wird zu letzten zeit der Berg da des </w:t>
      </w:r>
      <w:proofErr w:type="spellStart"/>
      <w:r>
        <w:t>Hern</w:t>
      </w:r>
      <w:proofErr w:type="spellEnd"/>
      <w:r>
        <w:t xml:space="preserve"> Haus ist gewiß sein </w:t>
      </w:r>
      <w:proofErr w:type="spellStart"/>
      <w:r>
        <w:t>hoeher</w:t>
      </w:r>
      <w:proofErr w:type="spellEnd"/>
      <w:r>
        <w:t xml:space="preserve"> denn alle Berge und </w:t>
      </w:r>
      <w:proofErr w:type="spellStart"/>
      <w:r>
        <w:t>uber</w:t>
      </w:r>
      <w:proofErr w:type="spellEnd"/>
      <w:r>
        <w:t xml:space="preserve"> alle </w:t>
      </w:r>
      <w:proofErr w:type="spellStart"/>
      <w:r>
        <w:t>huegel</w:t>
      </w:r>
      <w:proofErr w:type="spellEnd"/>
      <w:r>
        <w:t xml:space="preserve"> erhaben werden. </w:t>
      </w:r>
    </w:p>
    <w:p w14:paraId="711F1843" w14:textId="77777777" w:rsidR="001F3015" w:rsidRDefault="001F3015" w:rsidP="001F3015">
      <w:pPr>
        <w:pStyle w:val="StandardWeb"/>
      </w:pPr>
      <w:r>
        <w:t xml:space="preserve">Und werden alle Heiden dazu </w:t>
      </w:r>
      <w:proofErr w:type="spellStart"/>
      <w:r>
        <w:t>lauffen</w:t>
      </w:r>
      <w:proofErr w:type="spellEnd"/>
      <w:r>
        <w:t xml:space="preserve"> und viel </w:t>
      </w:r>
      <w:proofErr w:type="spellStart"/>
      <w:r>
        <w:t>voelcker</w:t>
      </w:r>
      <w:proofErr w:type="spellEnd"/>
      <w:r>
        <w:t xml:space="preserve"> hingehen und sagen: </w:t>
      </w:r>
      <w:proofErr w:type="spellStart"/>
      <w:r>
        <w:t>kompt</w:t>
      </w:r>
      <w:proofErr w:type="spellEnd"/>
      <w:r>
        <w:t xml:space="preserve"> last uns </w:t>
      </w:r>
      <w:proofErr w:type="spellStart"/>
      <w:r>
        <w:t>auff</w:t>
      </w:r>
      <w:proofErr w:type="spellEnd"/>
      <w:r>
        <w:t xml:space="preserve"> den Berg des </w:t>
      </w:r>
      <w:proofErr w:type="spellStart"/>
      <w:r>
        <w:t>Hern</w:t>
      </w:r>
      <w:proofErr w:type="spellEnd"/>
      <w:r>
        <w:t xml:space="preserve"> gehen zum Hause des Gottes Jacob / das er uns </w:t>
      </w:r>
      <w:proofErr w:type="spellStart"/>
      <w:r>
        <w:t>lere</w:t>
      </w:r>
      <w:proofErr w:type="spellEnd"/>
      <w:r>
        <w:t xml:space="preserve"> seine </w:t>
      </w:r>
      <w:proofErr w:type="spellStart"/>
      <w:r>
        <w:t>wege</w:t>
      </w:r>
      <w:proofErr w:type="spellEnd"/>
      <w:r>
        <w:t xml:space="preserve"> und wir wandeln </w:t>
      </w:r>
      <w:proofErr w:type="spellStart"/>
      <w:r>
        <w:t>auff</w:t>
      </w:r>
      <w:proofErr w:type="spellEnd"/>
      <w:r>
        <w:t xml:space="preserve"> seinen steigen. Denn von Zion wird das </w:t>
      </w:r>
      <w:proofErr w:type="spellStart"/>
      <w:r>
        <w:t>gesetz</w:t>
      </w:r>
      <w:proofErr w:type="spellEnd"/>
      <w:r>
        <w:t xml:space="preserve"> </w:t>
      </w:r>
      <w:proofErr w:type="spellStart"/>
      <w:r>
        <w:t>außgehen</w:t>
      </w:r>
      <w:proofErr w:type="spellEnd"/>
      <w:r>
        <w:t xml:space="preserve"> und des </w:t>
      </w:r>
      <w:proofErr w:type="spellStart"/>
      <w:r>
        <w:t>Hern</w:t>
      </w:r>
      <w:proofErr w:type="spellEnd"/>
      <w:r>
        <w:t xml:space="preserve"> </w:t>
      </w:r>
      <w:proofErr w:type="spellStart"/>
      <w:r>
        <w:t>Wortt</w:t>
      </w:r>
      <w:proofErr w:type="spellEnd"/>
      <w:r>
        <w:t xml:space="preserve"> von Jerusalem. Und er wird richten unter den Heiden und straffen viel </w:t>
      </w:r>
      <w:proofErr w:type="spellStart"/>
      <w:r>
        <w:t>voelcker</w:t>
      </w:r>
      <w:proofErr w:type="spellEnd"/>
      <w:r>
        <w:t xml:space="preserve">. Da werden sie </w:t>
      </w:r>
      <w:proofErr w:type="spellStart"/>
      <w:r>
        <w:t>ire</w:t>
      </w:r>
      <w:proofErr w:type="spellEnd"/>
      <w:r>
        <w:t xml:space="preserve"> </w:t>
      </w:r>
      <w:proofErr w:type="spellStart"/>
      <w:r>
        <w:t>schwertter</w:t>
      </w:r>
      <w:proofErr w:type="spellEnd"/>
      <w:r>
        <w:t xml:space="preserve"> zu </w:t>
      </w:r>
      <w:proofErr w:type="spellStart"/>
      <w:r>
        <w:t>pflugscharen</w:t>
      </w:r>
      <w:proofErr w:type="spellEnd"/>
      <w:r>
        <w:t xml:space="preserve"> und </w:t>
      </w:r>
      <w:proofErr w:type="spellStart"/>
      <w:r>
        <w:t>ire</w:t>
      </w:r>
      <w:proofErr w:type="spellEnd"/>
      <w:r>
        <w:t xml:space="preserve"> </w:t>
      </w:r>
      <w:proofErr w:type="spellStart"/>
      <w:r>
        <w:t>spiesse</w:t>
      </w:r>
      <w:proofErr w:type="spellEnd"/>
      <w:r>
        <w:t xml:space="preserve"> zu sicheln machen. Denn es wird kein </w:t>
      </w:r>
      <w:proofErr w:type="spellStart"/>
      <w:r>
        <w:t>volck</w:t>
      </w:r>
      <w:proofErr w:type="spellEnd"/>
      <w:r>
        <w:t xml:space="preserve"> wider das </w:t>
      </w:r>
      <w:proofErr w:type="spellStart"/>
      <w:r>
        <w:t>ander</w:t>
      </w:r>
      <w:proofErr w:type="spellEnd"/>
      <w:r>
        <w:t xml:space="preserve"> ein </w:t>
      </w:r>
      <w:proofErr w:type="spellStart"/>
      <w:r>
        <w:t>Schwerd</w:t>
      </w:r>
      <w:proofErr w:type="spellEnd"/>
      <w:r>
        <w:t xml:space="preserve"> </w:t>
      </w:r>
      <w:proofErr w:type="spellStart"/>
      <w:r>
        <w:t>auffheben</w:t>
      </w:r>
      <w:proofErr w:type="spellEnd"/>
      <w:r>
        <w:t xml:space="preserve"> / und werden hinfort nicht mehr kriegen lernen. </w:t>
      </w:r>
      <w:proofErr w:type="spellStart"/>
      <w:r>
        <w:t>Kompt</w:t>
      </w:r>
      <w:proofErr w:type="spellEnd"/>
      <w:r>
        <w:t xml:space="preserve"> </w:t>
      </w:r>
      <w:proofErr w:type="spellStart"/>
      <w:r>
        <w:t>ir</w:t>
      </w:r>
      <w:proofErr w:type="spellEnd"/>
      <w:r>
        <w:t xml:space="preserve"> vom hause Jacob / last uns wandeln im </w:t>
      </w:r>
      <w:proofErr w:type="spellStart"/>
      <w:r>
        <w:t>liecht</w:t>
      </w:r>
      <w:proofErr w:type="spellEnd"/>
      <w:r>
        <w:t xml:space="preserve"> des </w:t>
      </w:r>
      <w:proofErr w:type="spellStart"/>
      <w:r>
        <w:t>Hern</w:t>
      </w:r>
      <w:proofErr w:type="spellEnd"/>
      <w:r>
        <w:t xml:space="preserve">. </w:t>
      </w:r>
    </w:p>
    <w:p w14:paraId="50F2C53D" w14:textId="77777777" w:rsidR="001F3015" w:rsidRDefault="001F3015" w:rsidP="001F3015">
      <w:pPr>
        <w:pStyle w:val="StandardWeb"/>
      </w:pPr>
      <w:r>
        <w:t xml:space="preserve">Aus </w:t>
      </w:r>
      <w:proofErr w:type="spellStart"/>
      <w:r>
        <w:t>disem</w:t>
      </w:r>
      <w:proofErr w:type="spellEnd"/>
      <w:r>
        <w:t xml:space="preserve"> ersten teil last uns </w:t>
      </w:r>
      <w:proofErr w:type="spellStart"/>
      <w:r>
        <w:t>fuenff</w:t>
      </w:r>
      <w:proofErr w:type="spellEnd"/>
      <w:r>
        <w:t xml:space="preserve"> </w:t>
      </w:r>
      <w:proofErr w:type="spellStart"/>
      <w:r>
        <w:t>lere</w:t>
      </w:r>
      <w:proofErr w:type="spellEnd"/>
      <w:r>
        <w:t xml:space="preserve"> </w:t>
      </w:r>
      <w:proofErr w:type="spellStart"/>
      <w:r>
        <w:t>schepffen</w:t>
      </w:r>
      <w:proofErr w:type="spellEnd"/>
      <w:r>
        <w:t xml:space="preserve"> und anzeigen: Erstlich </w:t>
      </w:r>
    </w:p>
    <w:p w14:paraId="0C859B97" w14:textId="77777777" w:rsidR="001F3015" w:rsidRDefault="001F3015" w:rsidP="001F3015">
      <w:pPr>
        <w:pStyle w:val="berschrift3"/>
      </w:pPr>
      <w:r>
        <w:t xml:space="preserve">Wenn und </w:t>
      </w:r>
      <w:proofErr w:type="spellStart"/>
      <w:r>
        <w:t>warumb</w:t>
      </w:r>
      <w:proofErr w:type="spellEnd"/>
      <w:r>
        <w:t xml:space="preserve"> der Berg Zion der </w:t>
      </w:r>
      <w:proofErr w:type="spellStart"/>
      <w:r>
        <w:t>allerhoehist</w:t>
      </w:r>
      <w:proofErr w:type="spellEnd"/>
      <w:r>
        <w:t xml:space="preserve"> Berg sein wird.</w:t>
      </w:r>
    </w:p>
    <w:p w14:paraId="7CAEAEF1" w14:textId="77777777" w:rsidR="001F3015" w:rsidRDefault="001F3015" w:rsidP="001F3015">
      <w:pPr>
        <w:pStyle w:val="StandardWeb"/>
      </w:pPr>
      <w:r>
        <w:t xml:space="preserve">Die letzte zeit ist CHRISTI </w:t>
      </w:r>
      <w:proofErr w:type="spellStart"/>
      <w:r>
        <w:t>zukunfft</w:t>
      </w:r>
      <w:proofErr w:type="spellEnd"/>
      <w:r>
        <w:t xml:space="preserve"> in welche sehen alle Propheten: wie CHRISTUS spricht / die Propheten bis </w:t>
      </w:r>
      <w:proofErr w:type="spellStart"/>
      <w:r>
        <w:t>auff</w:t>
      </w:r>
      <w:proofErr w:type="spellEnd"/>
      <w:r>
        <w:t xml:space="preserve"> </w:t>
      </w:r>
      <w:proofErr w:type="spellStart"/>
      <w:r>
        <w:t>Joannem</w:t>
      </w:r>
      <w:proofErr w:type="spellEnd"/>
      <w:r>
        <w:t xml:space="preserve">. Wie den </w:t>
      </w:r>
      <w:proofErr w:type="spellStart"/>
      <w:r>
        <w:t>berg</w:t>
      </w:r>
      <w:proofErr w:type="spellEnd"/>
      <w:r>
        <w:t xml:space="preserve"> da des </w:t>
      </w:r>
      <w:proofErr w:type="spellStart"/>
      <w:r>
        <w:t>Hern</w:t>
      </w:r>
      <w:proofErr w:type="spellEnd"/>
      <w:r>
        <w:t xml:space="preserve"> haus ist gewiß sein / </w:t>
      </w:r>
      <w:proofErr w:type="spellStart"/>
      <w:r>
        <w:t>heist</w:t>
      </w:r>
      <w:proofErr w:type="spellEnd"/>
      <w:r>
        <w:t xml:space="preserve"> / das Evangelion Christi </w:t>
      </w:r>
      <w:proofErr w:type="spellStart"/>
      <w:r>
        <w:t>geprediget</w:t>
      </w:r>
      <w:proofErr w:type="spellEnd"/>
      <w:r>
        <w:t xml:space="preserve"> im Tempel des Berges Zion die einige </w:t>
      </w:r>
      <w:proofErr w:type="spellStart"/>
      <w:r>
        <w:t>lere</w:t>
      </w:r>
      <w:proofErr w:type="spellEnd"/>
      <w:r>
        <w:t xml:space="preserve"> sein die gewiß ist / das ist / gerecht und selig macht: daher auch der geist </w:t>
      </w:r>
      <w:proofErr w:type="spellStart"/>
      <w:r>
        <w:t>wil</w:t>
      </w:r>
      <w:proofErr w:type="spellEnd"/>
      <w:r>
        <w:t xml:space="preserve"> haben 1. Ti. 3. das ein Bischoff ob dem gewissen </w:t>
      </w:r>
      <w:proofErr w:type="spellStart"/>
      <w:r>
        <w:t>wortt</w:t>
      </w:r>
      <w:proofErr w:type="spellEnd"/>
      <w:r>
        <w:t xml:space="preserve"> halten sol. Also ist den Berg </w:t>
      </w:r>
      <w:proofErr w:type="spellStart"/>
      <w:r>
        <w:t>hoeher</w:t>
      </w:r>
      <w:proofErr w:type="spellEnd"/>
      <w:r>
        <w:t xml:space="preserve"> denn alle Berge und </w:t>
      </w:r>
      <w:proofErr w:type="spellStart"/>
      <w:r>
        <w:t>uber</w:t>
      </w:r>
      <w:proofErr w:type="spellEnd"/>
      <w:r>
        <w:t xml:space="preserve"> alle </w:t>
      </w:r>
      <w:proofErr w:type="spellStart"/>
      <w:r>
        <w:t>huegel</w:t>
      </w:r>
      <w:proofErr w:type="spellEnd"/>
      <w:r>
        <w:t xml:space="preserve"> erhaben sein / um CHRISTI willen der zu </w:t>
      </w:r>
      <w:proofErr w:type="spellStart"/>
      <w:r>
        <w:t>Jersualem</w:t>
      </w:r>
      <w:proofErr w:type="spellEnd"/>
      <w:r>
        <w:t xml:space="preserve"> </w:t>
      </w:r>
      <w:proofErr w:type="spellStart"/>
      <w:r>
        <w:t>geprediget</w:t>
      </w:r>
      <w:proofErr w:type="spellEnd"/>
      <w:r>
        <w:t xml:space="preserve"> gestorben </w:t>
      </w:r>
      <w:proofErr w:type="spellStart"/>
      <w:r>
        <w:t>aufferstanden</w:t>
      </w:r>
      <w:proofErr w:type="spellEnd"/>
      <w:r>
        <w:t xml:space="preserve"> gen </w:t>
      </w:r>
      <w:proofErr w:type="spellStart"/>
      <w:r>
        <w:t>himel</w:t>
      </w:r>
      <w:proofErr w:type="spellEnd"/>
      <w:r>
        <w:t xml:space="preserve"> </w:t>
      </w:r>
      <w:proofErr w:type="spellStart"/>
      <w:r>
        <w:t>gefaren</w:t>
      </w:r>
      <w:proofErr w:type="spellEnd"/>
      <w:r>
        <w:t xml:space="preserve"> / den heiligen geist </w:t>
      </w:r>
      <w:proofErr w:type="spellStart"/>
      <w:r>
        <w:t>gesand</w:t>
      </w:r>
      <w:proofErr w:type="spellEnd"/>
      <w:r>
        <w:t xml:space="preserve"> das Evangelion aller </w:t>
      </w:r>
      <w:proofErr w:type="spellStart"/>
      <w:r>
        <w:t>welt</w:t>
      </w:r>
      <w:proofErr w:type="spellEnd"/>
      <w:r>
        <w:t xml:space="preserve"> hat predigen </w:t>
      </w:r>
      <w:proofErr w:type="spellStart"/>
      <w:r>
        <w:t>alssen</w:t>
      </w:r>
      <w:proofErr w:type="spellEnd"/>
      <w:r>
        <w:t xml:space="preserve"> / bis in </w:t>
      </w:r>
      <w:proofErr w:type="spellStart"/>
      <w:r>
        <w:t>Himel</w:t>
      </w:r>
      <w:proofErr w:type="spellEnd"/>
      <w:r>
        <w:t xml:space="preserve"> erhaben werden: weil Gott </w:t>
      </w:r>
      <w:proofErr w:type="spellStart"/>
      <w:r>
        <w:t>selbs</w:t>
      </w:r>
      <w:proofErr w:type="spellEnd"/>
      <w:r>
        <w:t xml:space="preserve"> spricht </w:t>
      </w:r>
      <w:proofErr w:type="spellStart"/>
      <w:r>
        <w:t>Psal</w:t>
      </w:r>
      <w:proofErr w:type="spellEnd"/>
      <w:r>
        <w:t xml:space="preserve">. 2. Ich habe meinen </w:t>
      </w:r>
      <w:proofErr w:type="spellStart"/>
      <w:r>
        <w:t>Koenig</w:t>
      </w:r>
      <w:proofErr w:type="spellEnd"/>
      <w:r>
        <w:t xml:space="preserve"> gesetzt </w:t>
      </w:r>
      <w:proofErr w:type="spellStart"/>
      <w:r>
        <w:t>auff</w:t>
      </w:r>
      <w:proofErr w:type="spellEnd"/>
      <w:r>
        <w:t xml:space="preserve"> meinen heiligen Berg Zion. So will er mit </w:t>
      </w:r>
      <w:proofErr w:type="spellStart"/>
      <w:r>
        <w:t>disen</w:t>
      </w:r>
      <w:proofErr w:type="spellEnd"/>
      <w:r>
        <w:t xml:space="preserve"> </w:t>
      </w:r>
      <w:proofErr w:type="spellStart"/>
      <w:r>
        <w:t>wortten</w:t>
      </w:r>
      <w:proofErr w:type="spellEnd"/>
      <w:r>
        <w:t xml:space="preserve"> (</w:t>
      </w:r>
      <w:proofErr w:type="spellStart"/>
      <w:r>
        <w:t>dis</w:t>
      </w:r>
      <w:proofErr w:type="spellEnd"/>
      <w:r>
        <w:t xml:space="preserve"> ists das Jesaia sahe von Juda und Jerusalem: Es wird zur letzten zeit der Berg da des </w:t>
      </w:r>
      <w:proofErr w:type="spellStart"/>
      <w:r>
        <w:t>Hern</w:t>
      </w:r>
      <w:proofErr w:type="spellEnd"/>
      <w:r>
        <w:t xml:space="preserve"> haus ist gewiß sein </w:t>
      </w:r>
      <w:proofErr w:type="spellStart"/>
      <w:r>
        <w:t>hoeher</w:t>
      </w:r>
      <w:proofErr w:type="spellEnd"/>
      <w:r>
        <w:t xml:space="preserve"> denn alle Berge und </w:t>
      </w:r>
      <w:proofErr w:type="spellStart"/>
      <w:r>
        <w:t>uber</w:t>
      </w:r>
      <w:proofErr w:type="spellEnd"/>
      <w:r>
        <w:t xml:space="preserve"> alle </w:t>
      </w:r>
      <w:proofErr w:type="spellStart"/>
      <w:r>
        <w:t>huegel</w:t>
      </w:r>
      <w:proofErr w:type="spellEnd"/>
      <w:r>
        <w:t xml:space="preserve"> erhaben werden) nicht alleine soviel </w:t>
      </w:r>
      <w:proofErr w:type="spellStart"/>
      <w:r>
        <w:t>leren</w:t>
      </w:r>
      <w:proofErr w:type="spellEnd"/>
      <w:r>
        <w:t xml:space="preserve"> das CHRISTUS zur zeit Da. 9. </w:t>
      </w:r>
      <w:proofErr w:type="spellStart"/>
      <w:r>
        <w:t>bestimpt</w:t>
      </w:r>
      <w:proofErr w:type="spellEnd"/>
      <w:r>
        <w:t xml:space="preserve"> gen Jerusalem </w:t>
      </w:r>
      <w:proofErr w:type="spellStart"/>
      <w:r>
        <w:t>komen</w:t>
      </w:r>
      <w:proofErr w:type="spellEnd"/>
      <w:r>
        <w:t xml:space="preserve"> und </w:t>
      </w:r>
      <w:proofErr w:type="spellStart"/>
      <w:r>
        <w:t>daselbs</w:t>
      </w:r>
      <w:proofErr w:type="spellEnd"/>
      <w:r>
        <w:t xml:space="preserve"> alle Gottes </w:t>
      </w:r>
      <w:proofErr w:type="spellStart"/>
      <w:r>
        <w:t>verheissunge</w:t>
      </w:r>
      <w:proofErr w:type="spellEnd"/>
      <w:r>
        <w:t xml:space="preserve"> predigen und </w:t>
      </w:r>
      <w:proofErr w:type="spellStart"/>
      <w:r>
        <w:t>erfuellen</w:t>
      </w:r>
      <w:proofErr w:type="spellEnd"/>
      <w:r>
        <w:t xml:space="preserve"> werde allen </w:t>
      </w:r>
      <w:proofErr w:type="spellStart"/>
      <w:r>
        <w:t>glewbigen</w:t>
      </w:r>
      <w:proofErr w:type="spellEnd"/>
      <w:r>
        <w:t xml:space="preserve"> zur ewigen </w:t>
      </w:r>
      <w:proofErr w:type="spellStart"/>
      <w:r>
        <w:t>gerechtickeit</w:t>
      </w:r>
      <w:proofErr w:type="spellEnd"/>
      <w:r>
        <w:t xml:space="preserve"> und </w:t>
      </w:r>
      <w:proofErr w:type="spellStart"/>
      <w:r>
        <w:t>selickeit</w:t>
      </w:r>
      <w:proofErr w:type="spellEnd"/>
      <w:r>
        <w:t xml:space="preserve"> / sondern auch das </w:t>
      </w:r>
      <w:proofErr w:type="spellStart"/>
      <w:r>
        <w:t>umb</w:t>
      </w:r>
      <w:proofErr w:type="spellEnd"/>
      <w:r>
        <w:t xml:space="preserve"> CHRISTI </w:t>
      </w:r>
      <w:proofErr w:type="spellStart"/>
      <w:r>
        <w:t>wortt</w:t>
      </w:r>
      <w:proofErr w:type="spellEnd"/>
      <w:r>
        <w:t xml:space="preserve"> und </w:t>
      </w:r>
      <w:proofErr w:type="spellStart"/>
      <w:r>
        <w:t>mirakel</w:t>
      </w:r>
      <w:proofErr w:type="spellEnd"/>
      <w:r>
        <w:t xml:space="preserve"> willen zu Jerusalem und in Juda </w:t>
      </w:r>
      <w:proofErr w:type="spellStart"/>
      <w:r>
        <w:t>gescheen</w:t>
      </w:r>
      <w:proofErr w:type="spellEnd"/>
      <w:r>
        <w:t xml:space="preserve"> der Berg Zion und das </w:t>
      </w:r>
      <w:proofErr w:type="spellStart"/>
      <w:r>
        <w:t>hausse</w:t>
      </w:r>
      <w:proofErr w:type="spellEnd"/>
      <w:r>
        <w:t xml:space="preserve"> des </w:t>
      </w:r>
      <w:proofErr w:type="spellStart"/>
      <w:r>
        <w:t>Hern</w:t>
      </w:r>
      <w:proofErr w:type="spellEnd"/>
      <w:r>
        <w:t xml:space="preserve"> zu Jerusalem </w:t>
      </w:r>
      <w:proofErr w:type="spellStart"/>
      <w:r>
        <w:t>derhalben</w:t>
      </w:r>
      <w:proofErr w:type="spellEnd"/>
      <w:r>
        <w:t xml:space="preserve"> ein </w:t>
      </w:r>
      <w:proofErr w:type="spellStart"/>
      <w:r>
        <w:t>fuerbild</w:t>
      </w:r>
      <w:proofErr w:type="spellEnd"/>
      <w:r>
        <w:t xml:space="preserve"> der Christlichen Kirchen in den Propheten </w:t>
      </w:r>
      <w:proofErr w:type="spellStart"/>
      <w:r>
        <w:t>genennet</w:t>
      </w:r>
      <w:proofErr w:type="spellEnd"/>
      <w:r>
        <w:t xml:space="preserve"> ist: Nu </w:t>
      </w:r>
    </w:p>
    <w:p w14:paraId="547A5181" w14:textId="77777777" w:rsidR="001F3015" w:rsidRDefault="001F3015" w:rsidP="001F3015">
      <w:pPr>
        <w:pStyle w:val="berschrift3"/>
      </w:pPr>
      <w:r>
        <w:t xml:space="preserve">Wie und </w:t>
      </w:r>
      <w:proofErr w:type="spellStart"/>
      <w:r>
        <w:t>warumb</w:t>
      </w:r>
      <w:proofErr w:type="spellEnd"/>
      <w:r>
        <w:t xml:space="preserve"> alle Heiden zum Berge Zion </w:t>
      </w:r>
      <w:proofErr w:type="spellStart"/>
      <w:r>
        <w:t>lauffen</w:t>
      </w:r>
      <w:proofErr w:type="spellEnd"/>
      <w:r>
        <w:t xml:space="preserve"> werden.</w:t>
      </w:r>
    </w:p>
    <w:p w14:paraId="7395A8BD" w14:textId="77777777" w:rsidR="001F3015" w:rsidRDefault="001F3015" w:rsidP="001F3015">
      <w:pPr>
        <w:pStyle w:val="StandardWeb"/>
      </w:pPr>
      <w:r>
        <w:t xml:space="preserve">Alle Heiden dazu </w:t>
      </w:r>
      <w:proofErr w:type="spellStart"/>
      <w:r>
        <w:t>lauffen</w:t>
      </w:r>
      <w:proofErr w:type="spellEnd"/>
      <w:r>
        <w:t xml:space="preserve"> </w:t>
      </w:r>
      <w:proofErr w:type="spellStart"/>
      <w:r>
        <w:t>heist</w:t>
      </w:r>
      <w:proofErr w:type="spellEnd"/>
      <w:r>
        <w:t xml:space="preserve"> / alle </w:t>
      </w:r>
      <w:proofErr w:type="spellStart"/>
      <w:r>
        <w:t>menschen</w:t>
      </w:r>
      <w:proofErr w:type="spellEnd"/>
      <w:r>
        <w:t xml:space="preserve"> den CHRISTUS durch die Juden </w:t>
      </w:r>
      <w:proofErr w:type="spellStart"/>
      <w:r>
        <w:t>geprediget</w:t>
      </w:r>
      <w:proofErr w:type="spellEnd"/>
      <w:r>
        <w:t xml:space="preserve"> wird / nicht mit </w:t>
      </w:r>
      <w:proofErr w:type="spellStart"/>
      <w:r>
        <w:t>fuessen</w:t>
      </w:r>
      <w:proofErr w:type="spellEnd"/>
      <w:r>
        <w:t xml:space="preserve"> gen Jerusalem </w:t>
      </w:r>
      <w:proofErr w:type="spellStart"/>
      <w:r>
        <w:t>lauffen</w:t>
      </w:r>
      <w:proofErr w:type="spellEnd"/>
      <w:r>
        <w:t xml:space="preserve"> / sondern wie ein </w:t>
      </w:r>
      <w:proofErr w:type="spellStart"/>
      <w:r>
        <w:t>wasser</w:t>
      </w:r>
      <w:proofErr w:type="spellEnd"/>
      <w:r>
        <w:t xml:space="preserve"> dahin </w:t>
      </w:r>
      <w:proofErr w:type="spellStart"/>
      <w:r>
        <w:t>fleusset</w:t>
      </w:r>
      <w:proofErr w:type="spellEnd"/>
      <w:r>
        <w:t xml:space="preserve"> </w:t>
      </w:r>
      <w:proofErr w:type="spellStart"/>
      <w:r>
        <w:t>unverhindert</w:t>
      </w:r>
      <w:proofErr w:type="spellEnd"/>
      <w:r>
        <w:t xml:space="preserve"> / also die </w:t>
      </w:r>
      <w:proofErr w:type="spellStart"/>
      <w:r>
        <w:t>zuhoerer</w:t>
      </w:r>
      <w:proofErr w:type="spellEnd"/>
      <w:r>
        <w:t xml:space="preserve"> den Predigern mit dem </w:t>
      </w:r>
      <w:proofErr w:type="spellStart"/>
      <w:r>
        <w:t>hertzen</w:t>
      </w:r>
      <w:proofErr w:type="spellEnd"/>
      <w:r>
        <w:t xml:space="preserve"> zufallen / </w:t>
      </w:r>
      <w:proofErr w:type="spellStart"/>
      <w:r>
        <w:t>auff</w:t>
      </w:r>
      <w:proofErr w:type="spellEnd"/>
      <w:r>
        <w:t xml:space="preserve"> </w:t>
      </w:r>
      <w:proofErr w:type="spellStart"/>
      <w:r>
        <w:t>dise</w:t>
      </w:r>
      <w:proofErr w:type="spellEnd"/>
      <w:r>
        <w:t xml:space="preserve"> </w:t>
      </w:r>
      <w:proofErr w:type="spellStart"/>
      <w:r>
        <w:t>verheissung</w:t>
      </w:r>
      <w:proofErr w:type="spellEnd"/>
      <w:r>
        <w:t xml:space="preserve"> Ge. 12. In deinem Samen sollen alle </w:t>
      </w:r>
      <w:proofErr w:type="spellStart"/>
      <w:r>
        <w:t>voelcker</w:t>
      </w:r>
      <w:proofErr w:type="spellEnd"/>
      <w:r>
        <w:t xml:space="preserve"> </w:t>
      </w:r>
      <w:proofErr w:type="spellStart"/>
      <w:r>
        <w:t>auff</w:t>
      </w:r>
      <w:proofErr w:type="spellEnd"/>
      <w:r>
        <w:t xml:space="preserve"> erden </w:t>
      </w:r>
      <w:proofErr w:type="spellStart"/>
      <w:r>
        <w:t>gesegent</w:t>
      </w:r>
      <w:proofErr w:type="spellEnd"/>
      <w:r>
        <w:t xml:space="preserve"> werden. Wo man das Evangelion prediget da ist der Berg Zion und des </w:t>
      </w:r>
      <w:proofErr w:type="spellStart"/>
      <w:r>
        <w:t>Hern</w:t>
      </w:r>
      <w:proofErr w:type="spellEnd"/>
      <w:r>
        <w:t xml:space="preserve"> hause / und alle die das Evangelion </w:t>
      </w:r>
      <w:proofErr w:type="spellStart"/>
      <w:r>
        <w:t>hoeren</w:t>
      </w:r>
      <w:proofErr w:type="spellEnd"/>
      <w:r>
        <w:t xml:space="preserve"> und </w:t>
      </w:r>
      <w:proofErr w:type="spellStart"/>
      <w:r>
        <w:t>glewben</w:t>
      </w:r>
      <w:proofErr w:type="spellEnd"/>
      <w:r>
        <w:t xml:space="preserve"> / die </w:t>
      </w:r>
      <w:proofErr w:type="spellStart"/>
      <w:r>
        <w:t>lauffen</w:t>
      </w:r>
      <w:proofErr w:type="spellEnd"/>
      <w:r>
        <w:t xml:space="preserve"> zum Haus und Berge des </w:t>
      </w:r>
      <w:proofErr w:type="spellStart"/>
      <w:r>
        <w:t>Hern</w:t>
      </w:r>
      <w:proofErr w:type="spellEnd"/>
      <w:r>
        <w:t xml:space="preserve">. </w:t>
      </w:r>
    </w:p>
    <w:p w14:paraId="4F77438F" w14:textId="77777777" w:rsidR="001F3015" w:rsidRDefault="001F3015" w:rsidP="001F3015">
      <w:pPr>
        <w:pStyle w:val="berschrift3"/>
      </w:pPr>
      <w:r>
        <w:t xml:space="preserve">Dis </w:t>
      </w:r>
      <w:proofErr w:type="spellStart"/>
      <w:r>
        <w:t>seie</w:t>
      </w:r>
      <w:proofErr w:type="spellEnd"/>
      <w:r>
        <w:t xml:space="preserve"> vom </w:t>
      </w:r>
      <w:proofErr w:type="spellStart"/>
      <w:r>
        <w:t>glawben</w:t>
      </w:r>
      <w:proofErr w:type="spellEnd"/>
      <w:r>
        <w:t xml:space="preserve"> </w:t>
      </w:r>
      <w:proofErr w:type="spellStart"/>
      <w:r>
        <w:t>gered</w:t>
      </w:r>
      <w:proofErr w:type="spellEnd"/>
      <w:r>
        <w:t xml:space="preserve">: nu vom </w:t>
      </w:r>
      <w:proofErr w:type="spellStart"/>
      <w:r>
        <w:t>bekendnis</w:t>
      </w:r>
      <w:proofErr w:type="spellEnd"/>
      <w:r>
        <w:t>.</w:t>
      </w:r>
    </w:p>
    <w:p w14:paraId="2D67AA2E" w14:textId="77777777" w:rsidR="001F3015" w:rsidRDefault="001F3015" w:rsidP="001F3015">
      <w:pPr>
        <w:pStyle w:val="StandardWeb"/>
      </w:pPr>
      <w:r>
        <w:t xml:space="preserve">Denn viel </w:t>
      </w:r>
      <w:proofErr w:type="spellStart"/>
      <w:r>
        <w:t>voelcker</w:t>
      </w:r>
      <w:proofErr w:type="spellEnd"/>
      <w:r>
        <w:t xml:space="preserve"> hingehen und sagen werden / </w:t>
      </w:r>
      <w:proofErr w:type="spellStart"/>
      <w:r>
        <w:t>kompt</w:t>
      </w:r>
      <w:proofErr w:type="spellEnd"/>
      <w:r>
        <w:t xml:space="preserve"> last uns </w:t>
      </w:r>
      <w:proofErr w:type="spellStart"/>
      <w:r>
        <w:t>auff</w:t>
      </w:r>
      <w:proofErr w:type="spellEnd"/>
      <w:r>
        <w:t xml:space="preserve"> den Berg des </w:t>
      </w:r>
      <w:proofErr w:type="spellStart"/>
      <w:r>
        <w:t>Hern</w:t>
      </w:r>
      <w:proofErr w:type="spellEnd"/>
      <w:r>
        <w:t xml:space="preserve"> gehen und zum hause des Gottes Jacob / das er uns </w:t>
      </w:r>
      <w:proofErr w:type="spellStart"/>
      <w:r>
        <w:t>lere</w:t>
      </w:r>
      <w:proofErr w:type="spellEnd"/>
      <w:r>
        <w:t xml:space="preserve"> </w:t>
      </w:r>
      <w:proofErr w:type="spellStart"/>
      <w:r>
        <w:t>seinenw</w:t>
      </w:r>
      <w:proofErr w:type="spellEnd"/>
      <w:r>
        <w:t xml:space="preserve"> </w:t>
      </w:r>
      <w:proofErr w:type="spellStart"/>
      <w:r>
        <w:t>eg</w:t>
      </w:r>
      <w:proofErr w:type="spellEnd"/>
      <w:r>
        <w:t xml:space="preserve"> und wir wandeln </w:t>
      </w:r>
      <w:proofErr w:type="spellStart"/>
      <w:r>
        <w:t>auff</w:t>
      </w:r>
      <w:proofErr w:type="spellEnd"/>
      <w:r>
        <w:t xml:space="preserve"> seinen steigen / nichts anders gesagt ist denn / wenn das Evangelion in aller </w:t>
      </w:r>
      <w:proofErr w:type="spellStart"/>
      <w:r>
        <w:t>welt</w:t>
      </w:r>
      <w:proofErr w:type="spellEnd"/>
      <w:r>
        <w:t xml:space="preserve"> </w:t>
      </w:r>
      <w:proofErr w:type="spellStart"/>
      <w:r>
        <w:t>geprediget</w:t>
      </w:r>
      <w:proofErr w:type="spellEnd"/>
      <w:r>
        <w:t xml:space="preserve"> wird / so werden nicht alleine die Prediger alles </w:t>
      </w:r>
      <w:proofErr w:type="spellStart"/>
      <w:r>
        <w:t>volck</w:t>
      </w:r>
      <w:proofErr w:type="spellEnd"/>
      <w:r>
        <w:t xml:space="preserve"> das Evangelion </w:t>
      </w:r>
      <w:proofErr w:type="spellStart"/>
      <w:r>
        <w:t>zuhoeren</w:t>
      </w:r>
      <w:proofErr w:type="spellEnd"/>
      <w:r>
        <w:t xml:space="preserve"> </w:t>
      </w:r>
      <w:proofErr w:type="spellStart"/>
      <w:r>
        <w:t>vermanen</w:t>
      </w:r>
      <w:proofErr w:type="spellEnd"/>
      <w:r>
        <w:t xml:space="preserve"> und zulernen das man alleine durch CHRISTUM </w:t>
      </w:r>
      <w:proofErr w:type="spellStart"/>
      <w:r>
        <w:t>geglewbet</w:t>
      </w:r>
      <w:proofErr w:type="spellEnd"/>
      <w:r>
        <w:t xml:space="preserve"> und </w:t>
      </w:r>
      <w:proofErr w:type="spellStart"/>
      <w:r>
        <w:t>bekand</w:t>
      </w:r>
      <w:proofErr w:type="spellEnd"/>
      <w:r>
        <w:t xml:space="preserve"> gerecht </w:t>
      </w:r>
      <w:proofErr w:type="spellStart"/>
      <w:r>
        <w:t>fur</w:t>
      </w:r>
      <w:proofErr w:type="spellEnd"/>
      <w:r>
        <w:t xml:space="preserve"> Gott und selig werden und alles </w:t>
      </w:r>
      <w:proofErr w:type="spellStart"/>
      <w:r>
        <w:t>volck</w:t>
      </w:r>
      <w:proofErr w:type="spellEnd"/>
      <w:r>
        <w:t xml:space="preserve"> ein </w:t>
      </w:r>
      <w:proofErr w:type="spellStart"/>
      <w:r>
        <w:t>iglicher</w:t>
      </w:r>
      <w:proofErr w:type="spellEnd"/>
      <w:r>
        <w:t xml:space="preserve"> seinen freund auch </w:t>
      </w:r>
      <w:proofErr w:type="spellStart"/>
      <w:r>
        <w:t>vermanen</w:t>
      </w:r>
      <w:proofErr w:type="spellEnd"/>
      <w:r>
        <w:t xml:space="preserve"> werden </w:t>
      </w:r>
      <w:proofErr w:type="spellStart"/>
      <w:r>
        <w:t>zuhoeren</w:t>
      </w:r>
      <w:proofErr w:type="spellEnd"/>
      <w:r>
        <w:t xml:space="preserve"> das Evangelion und zulernen den einigen </w:t>
      </w:r>
      <w:proofErr w:type="spellStart"/>
      <w:r>
        <w:t>wege</w:t>
      </w:r>
      <w:proofErr w:type="spellEnd"/>
      <w:r>
        <w:t xml:space="preserve"> zum </w:t>
      </w:r>
      <w:proofErr w:type="spellStart"/>
      <w:r>
        <w:t>Himelreich</w:t>
      </w:r>
      <w:proofErr w:type="spellEnd"/>
      <w:r>
        <w:t xml:space="preserve"> JESUM CHRISTUM. Wo und wenn ein Oberherr / ein Prediger / ein Schulmeister / ein </w:t>
      </w:r>
      <w:proofErr w:type="spellStart"/>
      <w:r>
        <w:t>Haußvatter</w:t>
      </w:r>
      <w:proofErr w:type="spellEnd"/>
      <w:r>
        <w:t xml:space="preserve"> seine </w:t>
      </w:r>
      <w:proofErr w:type="spellStart"/>
      <w:r>
        <w:t>unterthanen</w:t>
      </w:r>
      <w:proofErr w:type="spellEnd"/>
      <w:r>
        <w:t xml:space="preserve"> / seine Gemeine / seine </w:t>
      </w:r>
      <w:proofErr w:type="spellStart"/>
      <w:r>
        <w:t>Schueler</w:t>
      </w:r>
      <w:proofErr w:type="spellEnd"/>
      <w:r>
        <w:t xml:space="preserve"> / seine </w:t>
      </w:r>
      <w:proofErr w:type="spellStart"/>
      <w:r>
        <w:t>Haußgenossen</w:t>
      </w:r>
      <w:proofErr w:type="spellEnd"/>
      <w:r>
        <w:t xml:space="preserve"> </w:t>
      </w:r>
      <w:proofErr w:type="spellStart"/>
      <w:r>
        <w:t>vermanet</w:t>
      </w:r>
      <w:proofErr w:type="spellEnd"/>
      <w:r>
        <w:t xml:space="preserve"> das Evangelion </w:t>
      </w:r>
      <w:proofErr w:type="spellStart"/>
      <w:r>
        <w:t>zuhoeren</w:t>
      </w:r>
      <w:proofErr w:type="spellEnd"/>
      <w:r>
        <w:t xml:space="preserve"> und darnach </w:t>
      </w:r>
      <w:proofErr w:type="spellStart"/>
      <w:r>
        <w:t>zuleben</w:t>
      </w:r>
      <w:proofErr w:type="spellEnd"/>
      <w:r>
        <w:t xml:space="preserve"> der spricht / </w:t>
      </w:r>
      <w:proofErr w:type="spellStart"/>
      <w:r>
        <w:t>kompt</w:t>
      </w:r>
      <w:proofErr w:type="spellEnd"/>
      <w:r>
        <w:t xml:space="preserve"> last uns gehen zum hause des </w:t>
      </w:r>
      <w:proofErr w:type="spellStart"/>
      <w:r>
        <w:t>Hern</w:t>
      </w:r>
      <w:proofErr w:type="spellEnd"/>
      <w:r>
        <w:t xml:space="preserve"> / das wir lernen seine </w:t>
      </w:r>
      <w:proofErr w:type="spellStart"/>
      <w:r>
        <w:t>wege</w:t>
      </w:r>
      <w:proofErr w:type="spellEnd"/>
      <w:r>
        <w:t xml:space="preserve">. Nu </w:t>
      </w:r>
    </w:p>
    <w:p w14:paraId="7CF86965" w14:textId="77777777" w:rsidR="001F3015" w:rsidRDefault="001F3015" w:rsidP="001F3015">
      <w:pPr>
        <w:pStyle w:val="berschrift3"/>
      </w:pPr>
      <w:r>
        <w:t xml:space="preserve">Wie das Evangelion aus Jerusalem in alle </w:t>
      </w:r>
      <w:proofErr w:type="spellStart"/>
      <w:r>
        <w:t>welt</w:t>
      </w:r>
      <w:proofErr w:type="spellEnd"/>
      <w:r>
        <w:t xml:space="preserve"> </w:t>
      </w:r>
      <w:proofErr w:type="spellStart"/>
      <w:r>
        <w:t>komen</w:t>
      </w:r>
      <w:proofErr w:type="spellEnd"/>
      <w:r>
        <w:t xml:space="preserve"> wird.</w:t>
      </w:r>
    </w:p>
    <w:p w14:paraId="60F03ADB" w14:textId="77777777" w:rsidR="001F3015" w:rsidRDefault="001F3015" w:rsidP="001F3015">
      <w:pPr>
        <w:pStyle w:val="StandardWeb"/>
      </w:pPr>
      <w:r>
        <w:t xml:space="preserve">Denn weil durch des </w:t>
      </w:r>
      <w:proofErr w:type="spellStart"/>
      <w:r>
        <w:t>Hern</w:t>
      </w:r>
      <w:proofErr w:type="spellEnd"/>
      <w:r>
        <w:t xml:space="preserve"> </w:t>
      </w:r>
      <w:proofErr w:type="spellStart"/>
      <w:r>
        <w:t>gesetz</w:t>
      </w:r>
      <w:proofErr w:type="spellEnd"/>
      <w:r>
        <w:t xml:space="preserve"> und </w:t>
      </w:r>
      <w:proofErr w:type="spellStart"/>
      <w:r>
        <w:t>wortt</w:t>
      </w:r>
      <w:proofErr w:type="spellEnd"/>
      <w:r>
        <w:t xml:space="preserve"> hie das Evangelion CHRISTI </w:t>
      </w:r>
      <w:proofErr w:type="spellStart"/>
      <w:r>
        <w:t>zuverstehen</w:t>
      </w:r>
      <w:proofErr w:type="spellEnd"/>
      <w:r>
        <w:t xml:space="preserve">: was will er anders mit </w:t>
      </w:r>
      <w:proofErr w:type="spellStart"/>
      <w:r>
        <w:t>disen</w:t>
      </w:r>
      <w:proofErr w:type="spellEnd"/>
      <w:r>
        <w:t xml:space="preserve"> </w:t>
      </w:r>
      <w:proofErr w:type="spellStart"/>
      <w:r>
        <w:t>wortten</w:t>
      </w:r>
      <w:proofErr w:type="spellEnd"/>
      <w:r>
        <w:t xml:space="preserve"> (denn von Zion wird das </w:t>
      </w:r>
      <w:proofErr w:type="spellStart"/>
      <w:r>
        <w:t>gesetz</w:t>
      </w:r>
      <w:proofErr w:type="spellEnd"/>
      <w:r>
        <w:t xml:space="preserve"> </w:t>
      </w:r>
      <w:proofErr w:type="spellStart"/>
      <w:r>
        <w:t>außgehen</w:t>
      </w:r>
      <w:proofErr w:type="spellEnd"/>
      <w:r>
        <w:t xml:space="preserve"> und des </w:t>
      </w:r>
      <w:proofErr w:type="spellStart"/>
      <w:r>
        <w:t>Hern</w:t>
      </w:r>
      <w:proofErr w:type="spellEnd"/>
      <w:r>
        <w:t xml:space="preserve"> </w:t>
      </w:r>
      <w:proofErr w:type="spellStart"/>
      <w:r>
        <w:t>wortt</w:t>
      </w:r>
      <w:proofErr w:type="spellEnd"/>
      <w:r>
        <w:t xml:space="preserve"> von Jerusalem) anzeigen / denn das CHRISTUS sein Apostel aus Jerusalem in alle </w:t>
      </w:r>
      <w:proofErr w:type="spellStart"/>
      <w:r>
        <w:t>welt</w:t>
      </w:r>
      <w:proofErr w:type="spellEnd"/>
      <w:r>
        <w:t xml:space="preserve"> senden werde das Evangelion </w:t>
      </w:r>
      <w:proofErr w:type="spellStart"/>
      <w:r>
        <w:t>zupredigen</w:t>
      </w:r>
      <w:proofErr w:type="spellEnd"/>
      <w:r>
        <w:t xml:space="preserve">: wie er denn Luc. 24. nach seiner </w:t>
      </w:r>
      <w:proofErr w:type="spellStart"/>
      <w:r>
        <w:t>aufferstehung</w:t>
      </w:r>
      <w:proofErr w:type="spellEnd"/>
      <w:r>
        <w:t xml:space="preserve"> zu </w:t>
      </w:r>
      <w:proofErr w:type="spellStart"/>
      <w:r>
        <w:t>inen</w:t>
      </w:r>
      <w:proofErr w:type="spellEnd"/>
      <w:r>
        <w:t xml:space="preserve"> sprach / prediget </w:t>
      </w:r>
      <w:proofErr w:type="spellStart"/>
      <w:r>
        <w:t>buß</w:t>
      </w:r>
      <w:proofErr w:type="spellEnd"/>
      <w:r>
        <w:t xml:space="preserve"> und </w:t>
      </w:r>
      <w:proofErr w:type="spellStart"/>
      <w:r>
        <w:t>vergebung</w:t>
      </w:r>
      <w:proofErr w:type="spellEnd"/>
      <w:r>
        <w:t xml:space="preserve"> der </w:t>
      </w:r>
      <w:proofErr w:type="spellStart"/>
      <w:r>
        <w:t>suend</w:t>
      </w:r>
      <w:proofErr w:type="spellEnd"/>
      <w:r>
        <w:t xml:space="preserve"> allen </w:t>
      </w:r>
      <w:proofErr w:type="spellStart"/>
      <w:r>
        <w:t>voelckern</w:t>
      </w:r>
      <w:proofErr w:type="spellEnd"/>
      <w:r>
        <w:t xml:space="preserve"> in meinem </w:t>
      </w:r>
      <w:proofErr w:type="spellStart"/>
      <w:r>
        <w:t>namen</w:t>
      </w:r>
      <w:proofErr w:type="spellEnd"/>
      <w:r>
        <w:t xml:space="preserve"> / und </w:t>
      </w:r>
      <w:proofErr w:type="spellStart"/>
      <w:r>
        <w:t>fahet</w:t>
      </w:r>
      <w:proofErr w:type="spellEnd"/>
      <w:r>
        <w:t xml:space="preserve"> an zu Jerusalem. Nu </w:t>
      </w:r>
    </w:p>
    <w:p w14:paraId="7B0EC470" w14:textId="77777777" w:rsidR="001F3015" w:rsidRDefault="001F3015" w:rsidP="001F3015">
      <w:pPr>
        <w:pStyle w:val="berschrift3"/>
      </w:pPr>
      <w:r>
        <w:t xml:space="preserve">Wie die Apostel on Schwert alle </w:t>
      </w:r>
      <w:proofErr w:type="spellStart"/>
      <w:r>
        <w:t>welt</w:t>
      </w:r>
      <w:proofErr w:type="spellEnd"/>
      <w:r>
        <w:t xml:space="preserve"> durchs </w:t>
      </w:r>
      <w:proofErr w:type="spellStart"/>
      <w:r>
        <w:t>Predigamt</w:t>
      </w:r>
      <w:proofErr w:type="spellEnd"/>
      <w:r>
        <w:t xml:space="preserve"> CHRISTO </w:t>
      </w:r>
      <w:proofErr w:type="spellStart"/>
      <w:r>
        <w:t>unterthenigmachen</w:t>
      </w:r>
      <w:proofErr w:type="spellEnd"/>
      <w:r>
        <w:t xml:space="preserve"> werden.</w:t>
      </w:r>
    </w:p>
    <w:p w14:paraId="0092F793" w14:textId="77777777" w:rsidR="001F3015" w:rsidRDefault="001F3015" w:rsidP="001F3015">
      <w:pPr>
        <w:pStyle w:val="StandardWeb"/>
      </w:pPr>
      <w:r>
        <w:t xml:space="preserve">Denn wie er mit </w:t>
      </w:r>
      <w:proofErr w:type="spellStart"/>
      <w:r>
        <w:t>disen</w:t>
      </w:r>
      <w:proofErr w:type="spellEnd"/>
      <w:r>
        <w:t xml:space="preserve"> </w:t>
      </w:r>
      <w:proofErr w:type="spellStart"/>
      <w:r>
        <w:t>wortten</w:t>
      </w:r>
      <w:proofErr w:type="spellEnd"/>
      <w:r>
        <w:t xml:space="preserve"> (und er wird richten unter den Heiden und straffen viel </w:t>
      </w:r>
      <w:proofErr w:type="spellStart"/>
      <w:r>
        <w:t>voelcker</w:t>
      </w:r>
      <w:proofErr w:type="spellEnd"/>
      <w:r>
        <w:t xml:space="preserve">) weissaget das CHRISTUS durch sein Apostel und Prediger allen </w:t>
      </w:r>
      <w:proofErr w:type="spellStart"/>
      <w:r>
        <w:t>voelckern</w:t>
      </w:r>
      <w:proofErr w:type="spellEnd"/>
      <w:r>
        <w:t xml:space="preserve"> </w:t>
      </w:r>
      <w:proofErr w:type="spellStart"/>
      <w:r>
        <w:t>auff</w:t>
      </w:r>
      <w:proofErr w:type="spellEnd"/>
      <w:r>
        <w:t xml:space="preserve"> Erden </w:t>
      </w:r>
      <w:proofErr w:type="spellStart"/>
      <w:r>
        <w:t>buß</w:t>
      </w:r>
      <w:proofErr w:type="spellEnd"/>
      <w:r>
        <w:t xml:space="preserve"> und </w:t>
      </w:r>
      <w:proofErr w:type="spellStart"/>
      <w:r>
        <w:t>vergebung</w:t>
      </w:r>
      <w:proofErr w:type="spellEnd"/>
      <w:r>
        <w:t xml:space="preserve"> der </w:t>
      </w:r>
      <w:proofErr w:type="spellStart"/>
      <w:r>
        <w:t>suenden</w:t>
      </w:r>
      <w:proofErr w:type="spellEnd"/>
      <w:r>
        <w:t xml:space="preserve"> so Predigen werde als im </w:t>
      </w:r>
      <w:proofErr w:type="spellStart"/>
      <w:r>
        <w:t>newen</w:t>
      </w:r>
      <w:proofErr w:type="spellEnd"/>
      <w:r>
        <w:t xml:space="preserve"> Testament geschrieben / und Paulus spricht </w:t>
      </w:r>
      <w:proofErr w:type="spellStart"/>
      <w:r>
        <w:t>Acto</w:t>
      </w:r>
      <w:proofErr w:type="spellEnd"/>
      <w:r>
        <w:t xml:space="preserve">. 17. Gott </w:t>
      </w:r>
      <w:proofErr w:type="spellStart"/>
      <w:r>
        <w:t>gebeutt</w:t>
      </w:r>
      <w:proofErr w:type="spellEnd"/>
      <w:r>
        <w:t xml:space="preserve"> allen </w:t>
      </w:r>
      <w:proofErr w:type="spellStart"/>
      <w:r>
        <w:t>menschen</w:t>
      </w:r>
      <w:proofErr w:type="spellEnd"/>
      <w:r>
        <w:t xml:space="preserve"> an allen </w:t>
      </w:r>
      <w:proofErr w:type="spellStart"/>
      <w:r>
        <w:t>ortten</w:t>
      </w:r>
      <w:proofErr w:type="spellEnd"/>
      <w:r>
        <w:t xml:space="preserve"> </w:t>
      </w:r>
      <w:proofErr w:type="spellStart"/>
      <w:r>
        <w:t>busse</w:t>
      </w:r>
      <w:proofErr w:type="spellEnd"/>
      <w:r>
        <w:t xml:space="preserve"> </w:t>
      </w:r>
      <w:proofErr w:type="spellStart"/>
      <w:r>
        <w:t>zuthun</w:t>
      </w:r>
      <w:proofErr w:type="spellEnd"/>
      <w:r>
        <w:t xml:space="preserve"> und </w:t>
      </w:r>
      <w:proofErr w:type="spellStart"/>
      <w:r>
        <w:t>zuglewben</w:t>
      </w:r>
      <w:proofErr w:type="spellEnd"/>
      <w:r>
        <w:t xml:space="preserve"> an CHRISTUM welcher richten wird den kreis des </w:t>
      </w:r>
      <w:proofErr w:type="spellStart"/>
      <w:r>
        <w:t>erdbodens</w:t>
      </w:r>
      <w:proofErr w:type="spellEnd"/>
      <w:r>
        <w:t xml:space="preserve">. </w:t>
      </w:r>
    </w:p>
    <w:p w14:paraId="213071AF" w14:textId="77777777" w:rsidR="001F3015" w:rsidRDefault="001F3015" w:rsidP="001F3015">
      <w:pPr>
        <w:pStyle w:val="StandardWeb"/>
      </w:pPr>
      <w:r>
        <w:t xml:space="preserve">Also will er mit </w:t>
      </w:r>
      <w:proofErr w:type="spellStart"/>
      <w:r>
        <w:t>disen</w:t>
      </w:r>
      <w:proofErr w:type="spellEnd"/>
      <w:r>
        <w:t xml:space="preserve"> </w:t>
      </w:r>
      <w:proofErr w:type="spellStart"/>
      <w:r>
        <w:t>wortten</w:t>
      </w:r>
      <w:proofErr w:type="spellEnd"/>
      <w:r>
        <w:t xml:space="preserve"> (</w:t>
      </w:r>
      <w:proofErr w:type="spellStart"/>
      <w:r>
        <w:t>dda</w:t>
      </w:r>
      <w:proofErr w:type="spellEnd"/>
      <w:r>
        <w:t xml:space="preserve"> werden sie </w:t>
      </w:r>
      <w:proofErr w:type="spellStart"/>
      <w:r>
        <w:t>ire</w:t>
      </w:r>
      <w:proofErr w:type="spellEnd"/>
      <w:r>
        <w:t xml:space="preserve"> </w:t>
      </w:r>
      <w:proofErr w:type="spellStart"/>
      <w:r>
        <w:t>Schwertter</w:t>
      </w:r>
      <w:proofErr w:type="spellEnd"/>
      <w:r>
        <w:t xml:space="preserve"> zu </w:t>
      </w:r>
      <w:proofErr w:type="spellStart"/>
      <w:r>
        <w:t>pflugscharen</w:t>
      </w:r>
      <w:proofErr w:type="spellEnd"/>
      <w:r>
        <w:t xml:space="preserve"> und </w:t>
      </w:r>
      <w:proofErr w:type="spellStart"/>
      <w:r>
        <w:t>ire</w:t>
      </w:r>
      <w:proofErr w:type="spellEnd"/>
      <w:r>
        <w:t xml:space="preserve"> </w:t>
      </w:r>
      <w:proofErr w:type="spellStart"/>
      <w:r>
        <w:t>Spiesse</w:t>
      </w:r>
      <w:proofErr w:type="spellEnd"/>
      <w:r>
        <w:t xml:space="preserve"> zu Sicheln machen: denn es wird kein </w:t>
      </w:r>
      <w:proofErr w:type="spellStart"/>
      <w:r>
        <w:t>volck</w:t>
      </w:r>
      <w:proofErr w:type="spellEnd"/>
      <w:r>
        <w:t xml:space="preserve"> wider das </w:t>
      </w:r>
      <w:proofErr w:type="spellStart"/>
      <w:r>
        <w:t>ander</w:t>
      </w:r>
      <w:proofErr w:type="spellEnd"/>
      <w:r>
        <w:t xml:space="preserve"> ein </w:t>
      </w:r>
      <w:proofErr w:type="spellStart"/>
      <w:r>
        <w:t>Schwerd</w:t>
      </w:r>
      <w:proofErr w:type="spellEnd"/>
      <w:r>
        <w:t xml:space="preserve"> </w:t>
      </w:r>
      <w:proofErr w:type="spellStart"/>
      <w:r>
        <w:t>auffheben</w:t>
      </w:r>
      <w:proofErr w:type="spellEnd"/>
      <w:r>
        <w:t xml:space="preserve"> und werden fort nicht mehr kriegen lernen) nicht alleine weissagen / das die </w:t>
      </w:r>
      <w:proofErr w:type="spellStart"/>
      <w:r>
        <w:t>prediger</w:t>
      </w:r>
      <w:proofErr w:type="spellEnd"/>
      <w:r>
        <w:t xml:space="preserve"> CHRISTI nicht mit dem </w:t>
      </w:r>
      <w:proofErr w:type="spellStart"/>
      <w:r>
        <w:t>schwert</w:t>
      </w:r>
      <w:proofErr w:type="spellEnd"/>
      <w:r>
        <w:t xml:space="preserve"> </w:t>
      </w:r>
      <w:proofErr w:type="spellStart"/>
      <w:r>
        <w:t>regiren</w:t>
      </w:r>
      <w:proofErr w:type="spellEnd"/>
      <w:r>
        <w:t xml:space="preserve"> / und die </w:t>
      </w:r>
      <w:proofErr w:type="spellStart"/>
      <w:r>
        <w:t>leutte</w:t>
      </w:r>
      <w:proofErr w:type="spellEnd"/>
      <w:r>
        <w:t xml:space="preserve"> zum Christlichen </w:t>
      </w:r>
      <w:proofErr w:type="spellStart"/>
      <w:r>
        <w:t>glawben</w:t>
      </w:r>
      <w:proofErr w:type="spellEnd"/>
      <w:r>
        <w:t xml:space="preserve"> zwingen werden / sondern mit der </w:t>
      </w:r>
      <w:proofErr w:type="spellStart"/>
      <w:r>
        <w:t>Bußpredigete</w:t>
      </w:r>
      <w:proofErr w:type="spellEnd"/>
      <w:r>
        <w:t xml:space="preserve"> werden sie die </w:t>
      </w:r>
      <w:proofErr w:type="spellStart"/>
      <w:r>
        <w:t>zuhoerer</w:t>
      </w:r>
      <w:proofErr w:type="spellEnd"/>
      <w:r>
        <w:t xml:space="preserve"> </w:t>
      </w:r>
      <w:proofErr w:type="spellStart"/>
      <w:r>
        <w:t>moettigen</w:t>
      </w:r>
      <w:proofErr w:type="spellEnd"/>
      <w:r>
        <w:t xml:space="preserve"> </w:t>
      </w:r>
      <w:proofErr w:type="spellStart"/>
      <w:r>
        <w:t>zubuessen</w:t>
      </w:r>
      <w:proofErr w:type="spellEnd"/>
      <w:r>
        <w:t xml:space="preserve"> und </w:t>
      </w:r>
      <w:proofErr w:type="spellStart"/>
      <w:r>
        <w:t>zuglewben</w:t>
      </w:r>
      <w:proofErr w:type="spellEnd"/>
      <w:r>
        <w:t xml:space="preserve"> dem Evangelio CHRISTI / wie CHRISTUS auch </w:t>
      </w:r>
      <w:proofErr w:type="spellStart"/>
      <w:r>
        <w:t>selbs</w:t>
      </w:r>
      <w:proofErr w:type="spellEnd"/>
      <w:r>
        <w:t xml:space="preserve"> zeuget das sein Reich geistlich </w:t>
      </w:r>
      <w:proofErr w:type="spellStart"/>
      <w:r>
        <w:t>seie</w:t>
      </w:r>
      <w:proofErr w:type="spellEnd"/>
      <w:r>
        <w:t xml:space="preserve"> / </w:t>
      </w:r>
      <w:proofErr w:type="spellStart"/>
      <w:r>
        <w:t>nemlich</w:t>
      </w:r>
      <w:proofErr w:type="spellEnd"/>
      <w:r>
        <w:t xml:space="preserve"> ein </w:t>
      </w:r>
      <w:proofErr w:type="spellStart"/>
      <w:r>
        <w:t>Predigampt</w:t>
      </w:r>
      <w:proofErr w:type="spellEnd"/>
      <w:r>
        <w:t xml:space="preserve"> Joan. 19. Sondern auch das alle </w:t>
      </w:r>
      <w:proofErr w:type="spellStart"/>
      <w:r>
        <w:t>prediger</w:t>
      </w:r>
      <w:proofErr w:type="spellEnd"/>
      <w:r>
        <w:t xml:space="preserve"> und Christen im </w:t>
      </w:r>
      <w:proofErr w:type="spellStart"/>
      <w:r>
        <w:t>Newen</w:t>
      </w:r>
      <w:proofErr w:type="spellEnd"/>
      <w:r>
        <w:t xml:space="preserve"> Testament durch den heiligen Geist mit dem Evangelio wider des </w:t>
      </w:r>
      <w:proofErr w:type="spellStart"/>
      <w:r>
        <w:t>gesetzs</w:t>
      </w:r>
      <w:proofErr w:type="spellEnd"/>
      <w:r>
        <w:t xml:space="preserve"> fluche kriegen werden als Jacob mit Gott </w:t>
      </w:r>
      <w:proofErr w:type="spellStart"/>
      <w:r>
        <w:t>kempffet</w:t>
      </w:r>
      <w:proofErr w:type="spellEnd"/>
      <w:r>
        <w:t xml:space="preserve"> Gene. 32. mit dem </w:t>
      </w:r>
      <w:proofErr w:type="spellStart"/>
      <w:r>
        <w:t>glawben</w:t>
      </w:r>
      <w:proofErr w:type="spellEnd"/>
      <w:r>
        <w:t xml:space="preserve"> wider den Satan als Paulus </w:t>
      </w:r>
      <w:proofErr w:type="spellStart"/>
      <w:r>
        <w:t>leret</w:t>
      </w:r>
      <w:proofErr w:type="spellEnd"/>
      <w:r>
        <w:t xml:space="preserve"> Eph. 6. mit dem geist wider das </w:t>
      </w:r>
      <w:proofErr w:type="spellStart"/>
      <w:r>
        <w:t>fleisch</w:t>
      </w:r>
      <w:proofErr w:type="spellEnd"/>
      <w:r>
        <w:t xml:space="preserve"> und die </w:t>
      </w:r>
      <w:proofErr w:type="spellStart"/>
      <w:r>
        <w:t>welt</w:t>
      </w:r>
      <w:proofErr w:type="spellEnd"/>
      <w:r>
        <w:t xml:space="preserve"> als 1. Jo. 2. spricht / habt nicht lieb was in der </w:t>
      </w:r>
      <w:proofErr w:type="spellStart"/>
      <w:r>
        <w:t>welt</w:t>
      </w:r>
      <w:proofErr w:type="spellEnd"/>
      <w:r>
        <w:t xml:space="preserve"> ist / denn alles was in der </w:t>
      </w:r>
      <w:proofErr w:type="spellStart"/>
      <w:r>
        <w:t>welt</w:t>
      </w:r>
      <w:proofErr w:type="spellEnd"/>
      <w:r>
        <w:t xml:space="preserve"> ist das ist </w:t>
      </w:r>
      <w:proofErr w:type="spellStart"/>
      <w:r>
        <w:t>hohmut</w:t>
      </w:r>
      <w:proofErr w:type="spellEnd"/>
      <w:r>
        <w:t xml:space="preserve"> der </w:t>
      </w:r>
      <w:proofErr w:type="spellStart"/>
      <w:r>
        <w:t>gueter</w:t>
      </w:r>
      <w:proofErr w:type="spellEnd"/>
      <w:r>
        <w:t xml:space="preserve"> und des </w:t>
      </w:r>
      <w:proofErr w:type="spellStart"/>
      <w:r>
        <w:t>fleischs</w:t>
      </w:r>
      <w:proofErr w:type="spellEnd"/>
      <w:r>
        <w:t xml:space="preserve"> und ist nicht vom Vatter. Summa ob wir gleich im </w:t>
      </w:r>
      <w:proofErr w:type="spellStart"/>
      <w:r>
        <w:t>fleisch</w:t>
      </w:r>
      <w:proofErr w:type="spellEnd"/>
      <w:r>
        <w:t xml:space="preserve"> wandern so </w:t>
      </w:r>
      <w:proofErr w:type="spellStart"/>
      <w:r>
        <w:t>streitten</w:t>
      </w:r>
      <w:proofErr w:type="spellEnd"/>
      <w:r>
        <w:t xml:space="preserve"> wir doch nicht fleischlicher weise / denn die </w:t>
      </w:r>
      <w:proofErr w:type="spellStart"/>
      <w:r>
        <w:t>waffen</w:t>
      </w:r>
      <w:proofErr w:type="spellEnd"/>
      <w:r>
        <w:t xml:space="preserve"> unser ritterschafft sind nicht fleischlich / sondern </w:t>
      </w:r>
      <w:proofErr w:type="spellStart"/>
      <w:r>
        <w:t>mechtig</w:t>
      </w:r>
      <w:proofErr w:type="spellEnd"/>
      <w:r>
        <w:t xml:space="preserve"> </w:t>
      </w:r>
      <w:proofErr w:type="spellStart"/>
      <w:r>
        <w:t>fur</w:t>
      </w:r>
      <w:proofErr w:type="spellEnd"/>
      <w:r>
        <w:t xml:space="preserve"> Gott </w:t>
      </w:r>
      <w:proofErr w:type="spellStart"/>
      <w:r>
        <w:t>zuverstoeren</w:t>
      </w:r>
      <w:proofErr w:type="spellEnd"/>
      <w:r>
        <w:t xml:space="preserve"> die </w:t>
      </w:r>
      <w:proofErr w:type="spellStart"/>
      <w:r>
        <w:t>befestungen</w:t>
      </w:r>
      <w:proofErr w:type="spellEnd"/>
      <w:r>
        <w:t xml:space="preserve"> damit wie </w:t>
      </w:r>
      <w:proofErr w:type="spellStart"/>
      <w:r>
        <w:t>verstoeren</w:t>
      </w:r>
      <w:proofErr w:type="spellEnd"/>
      <w:r>
        <w:t xml:space="preserve"> die </w:t>
      </w:r>
      <w:proofErr w:type="spellStart"/>
      <w:r>
        <w:t>anschlege</w:t>
      </w:r>
      <w:proofErr w:type="spellEnd"/>
      <w:r>
        <w:t xml:space="preserve"> und alle </w:t>
      </w:r>
      <w:proofErr w:type="spellStart"/>
      <w:r>
        <w:t>hoehe</w:t>
      </w:r>
      <w:proofErr w:type="spellEnd"/>
      <w:r>
        <w:t xml:space="preserve"> die sich erhebet wider das </w:t>
      </w:r>
      <w:proofErr w:type="spellStart"/>
      <w:r>
        <w:t>erkendnis</w:t>
      </w:r>
      <w:proofErr w:type="spellEnd"/>
      <w:r>
        <w:t xml:space="preserve"> Gottes / und nehmen gefangen alle </w:t>
      </w:r>
      <w:proofErr w:type="spellStart"/>
      <w:r>
        <w:t>vernunfft</w:t>
      </w:r>
      <w:proofErr w:type="spellEnd"/>
      <w:r>
        <w:t xml:space="preserve"> unter den gehorsam CHRISTI. So </w:t>
      </w:r>
      <w:proofErr w:type="spellStart"/>
      <w:r>
        <w:t>were</w:t>
      </w:r>
      <w:proofErr w:type="spellEnd"/>
      <w:r>
        <w:t xml:space="preserve"> </w:t>
      </w:r>
      <w:proofErr w:type="spellStart"/>
      <w:r>
        <w:t>dis</w:t>
      </w:r>
      <w:proofErr w:type="spellEnd"/>
      <w:r>
        <w:t xml:space="preserve"> nicht </w:t>
      </w:r>
      <w:proofErr w:type="spellStart"/>
      <w:r>
        <w:t>streitten</w:t>
      </w:r>
      <w:proofErr w:type="spellEnd"/>
      <w:r>
        <w:t xml:space="preserve"> mit leiblichen </w:t>
      </w:r>
      <w:proofErr w:type="spellStart"/>
      <w:r>
        <w:t>waffen</w:t>
      </w:r>
      <w:proofErr w:type="spellEnd"/>
      <w:r>
        <w:t xml:space="preserve"> wider </w:t>
      </w:r>
      <w:proofErr w:type="spellStart"/>
      <w:r>
        <w:t>voelcker</w:t>
      </w:r>
      <w:proofErr w:type="spellEnd"/>
      <w:r>
        <w:t xml:space="preserve"> im </w:t>
      </w:r>
      <w:proofErr w:type="spellStart"/>
      <w:r>
        <w:t>grunde</w:t>
      </w:r>
      <w:proofErr w:type="spellEnd"/>
      <w:r>
        <w:t xml:space="preserve"> nichts anders denn alle </w:t>
      </w:r>
      <w:proofErr w:type="spellStart"/>
      <w:r>
        <w:t>Chrsiten</w:t>
      </w:r>
      <w:proofErr w:type="spellEnd"/>
      <w:r>
        <w:t xml:space="preserve"> und einen </w:t>
      </w:r>
      <w:proofErr w:type="spellStart"/>
      <w:r>
        <w:t>iglichen</w:t>
      </w:r>
      <w:proofErr w:type="spellEnd"/>
      <w:r>
        <w:t xml:space="preserve"> sonderlich mit geistlichen gaben wider sich </w:t>
      </w:r>
      <w:proofErr w:type="spellStart"/>
      <w:r>
        <w:t>selbs</w:t>
      </w:r>
      <w:proofErr w:type="spellEnd"/>
      <w:r>
        <w:t xml:space="preserve"> und sein eigen </w:t>
      </w:r>
      <w:proofErr w:type="spellStart"/>
      <w:r>
        <w:t>fleisch</w:t>
      </w:r>
      <w:proofErr w:type="spellEnd"/>
      <w:r>
        <w:t xml:space="preserve"> kriegen / als Paulus spricht Ro. 8. Werdet </w:t>
      </w:r>
      <w:proofErr w:type="spellStart"/>
      <w:r>
        <w:t>ir</w:t>
      </w:r>
      <w:proofErr w:type="spellEnd"/>
      <w:r>
        <w:t xml:space="preserve"> mit dem Geist des </w:t>
      </w:r>
      <w:proofErr w:type="spellStart"/>
      <w:r>
        <w:t>fleisches</w:t>
      </w:r>
      <w:proofErr w:type="spellEnd"/>
      <w:r>
        <w:t xml:space="preserve"> </w:t>
      </w:r>
      <w:proofErr w:type="spellStart"/>
      <w:r>
        <w:t>geschefft</w:t>
      </w:r>
      <w:proofErr w:type="spellEnd"/>
      <w:r>
        <w:t xml:space="preserve"> </w:t>
      </w:r>
      <w:proofErr w:type="spellStart"/>
      <w:r>
        <w:t>toedten</w:t>
      </w:r>
      <w:proofErr w:type="spellEnd"/>
      <w:r>
        <w:t xml:space="preserve"> so werdet </w:t>
      </w:r>
      <w:proofErr w:type="spellStart"/>
      <w:r>
        <w:t>ir</w:t>
      </w:r>
      <w:proofErr w:type="spellEnd"/>
      <w:r>
        <w:t xml:space="preserve"> leben. Nu </w:t>
      </w:r>
    </w:p>
    <w:p w14:paraId="5A8611A7" w14:textId="77777777" w:rsidR="001F3015" w:rsidRDefault="001F3015" w:rsidP="001F3015">
      <w:pPr>
        <w:pStyle w:val="berschrift3"/>
      </w:pPr>
      <w:r>
        <w:t xml:space="preserve">Wie Jesaia die Juden </w:t>
      </w:r>
      <w:proofErr w:type="spellStart"/>
      <w:r>
        <w:t>vermanet</w:t>
      </w:r>
      <w:proofErr w:type="spellEnd"/>
      <w:r>
        <w:t xml:space="preserve"> CHRISTUM </w:t>
      </w:r>
      <w:proofErr w:type="spellStart"/>
      <w:r>
        <w:t>anzunemen</w:t>
      </w:r>
      <w:proofErr w:type="spellEnd"/>
      <w:r>
        <w:t>.</w:t>
      </w:r>
    </w:p>
    <w:p w14:paraId="64601928" w14:textId="77777777" w:rsidR="001F3015" w:rsidRDefault="001F3015" w:rsidP="001F3015">
      <w:pPr>
        <w:pStyle w:val="StandardWeb"/>
      </w:pPr>
      <w:r>
        <w:t xml:space="preserve">Denn weil alle Heiden </w:t>
      </w:r>
      <w:proofErr w:type="spellStart"/>
      <w:r>
        <w:t>bekeret</w:t>
      </w:r>
      <w:proofErr w:type="spellEnd"/>
      <w:r>
        <w:t xml:space="preserve"> werden sollen zu CHRISTO welcher den Juden </w:t>
      </w:r>
      <w:proofErr w:type="spellStart"/>
      <w:r>
        <w:t>verheissen</w:t>
      </w:r>
      <w:proofErr w:type="spellEnd"/>
      <w:r>
        <w:t xml:space="preserve"> / und </w:t>
      </w:r>
      <w:proofErr w:type="spellStart"/>
      <w:r>
        <w:t>auff</w:t>
      </w:r>
      <w:proofErr w:type="spellEnd"/>
      <w:r>
        <w:t xml:space="preserve"> welchen sie </w:t>
      </w:r>
      <w:proofErr w:type="spellStart"/>
      <w:r>
        <w:t>wartten</w:t>
      </w:r>
      <w:proofErr w:type="spellEnd"/>
      <w:r>
        <w:t xml:space="preserve"> Mala 3. so </w:t>
      </w:r>
      <w:proofErr w:type="spellStart"/>
      <w:r>
        <w:t>keret</w:t>
      </w:r>
      <w:proofErr w:type="spellEnd"/>
      <w:r>
        <w:t xml:space="preserve"> sich nu Jesaia mit </w:t>
      </w:r>
      <w:proofErr w:type="spellStart"/>
      <w:r>
        <w:t>disen</w:t>
      </w:r>
      <w:proofErr w:type="spellEnd"/>
      <w:r>
        <w:t xml:space="preserve"> </w:t>
      </w:r>
      <w:proofErr w:type="spellStart"/>
      <w:r>
        <w:t>wortten</w:t>
      </w:r>
      <w:proofErr w:type="spellEnd"/>
      <w:r>
        <w:t xml:space="preserve"> (</w:t>
      </w:r>
      <w:proofErr w:type="spellStart"/>
      <w:r>
        <w:t>komet</w:t>
      </w:r>
      <w:proofErr w:type="spellEnd"/>
      <w:r>
        <w:t xml:space="preserve"> </w:t>
      </w:r>
      <w:proofErr w:type="spellStart"/>
      <w:r>
        <w:t>ir</w:t>
      </w:r>
      <w:proofErr w:type="spellEnd"/>
      <w:r>
        <w:t xml:space="preserve"> vom hause Jacob / last uns wandeln im </w:t>
      </w:r>
      <w:proofErr w:type="spellStart"/>
      <w:r>
        <w:t>liecht</w:t>
      </w:r>
      <w:proofErr w:type="spellEnd"/>
      <w:r>
        <w:t xml:space="preserve"> des </w:t>
      </w:r>
      <w:proofErr w:type="spellStart"/>
      <w:r>
        <w:t>hern</w:t>
      </w:r>
      <w:proofErr w:type="spellEnd"/>
      <w:r>
        <w:t xml:space="preserve">) zu seinen Juden und </w:t>
      </w:r>
      <w:proofErr w:type="spellStart"/>
      <w:r>
        <w:t>vermanet</w:t>
      </w:r>
      <w:proofErr w:type="spellEnd"/>
      <w:r>
        <w:t xml:space="preserve"> sie </w:t>
      </w:r>
      <w:proofErr w:type="spellStart"/>
      <w:r>
        <w:t>darumb</w:t>
      </w:r>
      <w:proofErr w:type="spellEnd"/>
      <w:r>
        <w:t xml:space="preserve"> Christo </w:t>
      </w:r>
      <w:proofErr w:type="spellStart"/>
      <w:r>
        <w:t>zuglewben</w:t>
      </w:r>
      <w:proofErr w:type="spellEnd"/>
      <w:r>
        <w:t xml:space="preserve"> wenn er </w:t>
      </w:r>
      <w:proofErr w:type="spellStart"/>
      <w:r>
        <w:t>komen</w:t>
      </w:r>
      <w:proofErr w:type="spellEnd"/>
      <w:r>
        <w:t xml:space="preserve"> und predigen wird / das sie on CHRISTUM </w:t>
      </w:r>
      <w:proofErr w:type="spellStart"/>
      <w:r>
        <w:t>bey</w:t>
      </w:r>
      <w:proofErr w:type="spellEnd"/>
      <w:r>
        <w:t xml:space="preserve"> Gott nicht ewigleben </w:t>
      </w:r>
      <w:proofErr w:type="spellStart"/>
      <w:r>
        <w:t>konnen</w:t>
      </w:r>
      <w:proofErr w:type="spellEnd"/>
      <w:r>
        <w:t xml:space="preserve"> / und das es den Juden eine </w:t>
      </w:r>
      <w:proofErr w:type="spellStart"/>
      <w:r>
        <w:t>grosse</w:t>
      </w:r>
      <w:proofErr w:type="spellEnd"/>
      <w:r>
        <w:t xml:space="preserve"> </w:t>
      </w:r>
      <w:proofErr w:type="spellStart"/>
      <w:r>
        <w:t>schande</w:t>
      </w:r>
      <w:proofErr w:type="spellEnd"/>
      <w:r>
        <w:t xml:space="preserve"> und ewiger schade sein </w:t>
      </w:r>
      <w:proofErr w:type="spellStart"/>
      <w:r>
        <w:t>wuerde</w:t>
      </w:r>
      <w:proofErr w:type="spellEnd"/>
      <w:r>
        <w:t xml:space="preserve"> CHRISTUM </w:t>
      </w:r>
      <w:proofErr w:type="spellStart"/>
      <w:r>
        <w:t>verwerffen</w:t>
      </w:r>
      <w:proofErr w:type="spellEnd"/>
      <w:r>
        <w:t xml:space="preserve"> / und durch </w:t>
      </w:r>
      <w:proofErr w:type="spellStart"/>
      <w:r>
        <w:t>unglawben</w:t>
      </w:r>
      <w:proofErr w:type="spellEnd"/>
      <w:r>
        <w:t xml:space="preserve"> </w:t>
      </w:r>
      <w:proofErr w:type="spellStart"/>
      <w:r>
        <w:t>ewigverlorn</w:t>
      </w:r>
      <w:proofErr w:type="spellEnd"/>
      <w:r>
        <w:t xml:space="preserve"> werden / die Heiden aber CHRISTUM </w:t>
      </w:r>
      <w:proofErr w:type="spellStart"/>
      <w:r>
        <w:t>annemen</w:t>
      </w:r>
      <w:proofErr w:type="spellEnd"/>
      <w:r>
        <w:t xml:space="preserve"> und durch den </w:t>
      </w:r>
      <w:proofErr w:type="spellStart"/>
      <w:r>
        <w:t>glawben</w:t>
      </w:r>
      <w:proofErr w:type="spellEnd"/>
      <w:r>
        <w:t xml:space="preserve"> </w:t>
      </w:r>
      <w:proofErr w:type="spellStart"/>
      <w:r>
        <w:t>ewigeselickeit</w:t>
      </w:r>
      <w:proofErr w:type="spellEnd"/>
      <w:r>
        <w:t xml:space="preserve"> erlangen. </w:t>
      </w:r>
    </w:p>
    <w:p w14:paraId="55B201D3" w14:textId="77777777" w:rsidR="001F3015" w:rsidRDefault="001F3015" w:rsidP="001F3015">
      <w:pPr>
        <w:pStyle w:val="StandardWeb"/>
      </w:pPr>
      <w:proofErr w:type="spellStart"/>
      <w:r>
        <w:t>Auff</w:t>
      </w:r>
      <w:proofErr w:type="spellEnd"/>
      <w:r>
        <w:t xml:space="preserve"> das er aber die Juden </w:t>
      </w:r>
      <w:proofErr w:type="spellStart"/>
      <w:r>
        <w:t>deste</w:t>
      </w:r>
      <w:proofErr w:type="spellEnd"/>
      <w:r>
        <w:t xml:space="preserve"> mehr bewege </w:t>
      </w:r>
      <w:proofErr w:type="spellStart"/>
      <w:r>
        <w:t>zuglewben</w:t>
      </w:r>
      <w:proofErr w:type="spellEnd"/>
      <w:r>
        <w:t xml:space="preserve"> an CHRISTUM / so nennet er das Judenthum </w:t>
      </w:r>
      <w:proofErr w:type="spellStart"/>
      <w:r>
        <w:t>umb</w:t>
      </w:r>
      <w:proofErr w:type="spellEnd"/>
      <w:r>
        <w:t xml:space="preserve"> des willen das hause Jacob / das er sie </w:t>
      </w:r>
      <w:proofErr w:type="spellStart"/>
      <w:r>
        <w:t>Gottlicher</w:t>
      </w:r>
      <w:proofErr w:type="spellEnd"/>
      <w:r>
        <w:t xml:space="preserve"> </w:t>
      </w:r>
      <w:proofErr w:type="spellStart"/>
      <w:r>
        <w:t>verheissunge</w:t>
      </w:r>
      <w:proofErr w:type="spellEnd"/>
      <w:r>
        <w:t xml:space="preserve"> von CHRISTO dem Patriarchen Jacob </w:t>
      </w:r>
      <w:proofErr w:type="spellStart"/>
      <w:r>
        <w:t>gescheen</w:t>
      </w:r>
      <w:proofErr w:type="spellEnd"/>
      <w:r>
        <w:t xml:space="preserve"> erinnere und </w:t>
      </w:r>
      <w:proofErr w:type="spellStart"/>
      <w:r>
        <w:t>lere</w:t>
      </w:r>
      <w:proofErr w:type="spellEnd"/>
      <w:r>
        <w:t xml:space="preserve"> das alle Juden so Gottes </w:t>
      </w:r>
      <w:proofErr w:type="spellStart"/>
      <w:r>
        <w:t>verheissunge</w:t>
      </w:r>
      <w:proofErr w:type="spellEnd"/>
      <w:r>
        <w:t xml:space="preserve"> </w:t>
      </w:r>
      <w:proofErr w:type="spellStart"/>
      <w:r>
        <w:t>glewben</w:t>
      </w:r>
      <w:proofErr w:type="spellEnd"/>
      <w:r>
        <w:t xml:space="preserve"> / durch </w:t>
      </w:r>
      <w:proofErr w:type="spellStart"/>
      <w:r>
        <w:t>iren</w:t>
      </w:r>
      <w:proofErr w:type="spellEnd"/>
      <w:r>
        <w:t xml:space="preserve"> </w:t>
      </w:r>
      <w:proofErr w:type="spellStart"/>
      <w:r>
        <w:t>glawben</w:t>
      </w:r>
      <w:proofErr w:type="spellEnd"/>
      <w:r>
        <w:t xml:space="preserve"> an den Gott Jacob JESUM CHRISTUM eben soviel teils am </w:t>
      </w:r>
      <w:proofErr w:type="spellStart"/>
      <w:r>
        <w:t>himelreich</w:t>
      </w:r>
      <w:proofErr w:type="spellEnd"/>
      <w:r>
        <w:t xml:space="preserve"> haben </w:t>
      </w:r>
      <w:proofErr w:type="spellStart"/>
      <w:r>
        <w:t>wreden</w:t>
      </w:r>
      <w:proofErr w:type="spellEnd"/>
      <w:r>
        <w:t xml:space="preserve"> als Jacob </w:t>
      </w:r>
      <w:proofErr w:type="spellStart"/>
      <w:r>
        <w:t>selbs</w:t>
      </w:r>
      <w:proofErr w:type="spellEnd"/>
      <w:r>
        <w:t xml:space="preserve"> </w:t>
      </w:r>
      <w:proofErr w:type="spellStart"/>
      <w:r>
        <w:t>ia</w:t>
      </w:r>
      <w:proofErr w:type="spellEnd"/>
      <w:r>
        <w:t xml:space="preserve"> </w:t>
      </w:r>
      <w:proofErr w:type="spellStart"/>
      <w:r>
        <w:t>wol</w:t>
      </w:r>
      <w:proofErr w:type="spellEnd"/>
      <w:r>
        <w:t xml:space="preserve"> auch die Heiden so Gottes </w:t>
      </w:r>
      <w:proofErr w:type="spellStart"/>
      <w:r>
        <w:t>verheissunge</w:t>
      </w:r>
      <w:proofErr w:type="spellEnd"/>
      <w:r>
        <w:t xml:space="preserve"> </w:t>
      </w:r>
      <w:proofErr w:type="spellStart"/>
      <w:r>
        <w:t>glewben</w:t>
      </w:r>
      <w:proofErr w:type="spellEnd"/>
      <w:r>
        <w:t xml:space="preserve"> werden mit Abraham Isaac Jacob im </w:t>
      </w:r>
      <w:proofErr w:type="spellStart"/>
      <w:r>
        <w:t>Himelreich</w:t>
      </w:r>
      <w:proofErr w:type="spellEnd"/>
      <w:r>
        <w:t xml:space="preserve"> sitzen / als CHRISTUS Matth. 8. zeuget / </w:t>
      </w:r>
      <w:proofErr w:type="spellStart"/>
      <w:r>
        <w:t>wil</w:t>
      </w:r>
      <w:proofErr w:type="spellEnd"/>
      <w:r>
        <w:t xml:space="preserve"> also die Juden </w:t>
      </w:r>
      <w:proofErr w:type="spellStart"/>
      <w:r>
        <w:t>vermanet</w:t>
      </w:r>
      <w:proofErr w:type="spellEnd"/>
      <w:r>
        <w:t xml:space="preserve"> haben </w:t>
      </w:r>
      <w:proofErr w:type="spellStart"/>
      <w:r>
        <w:t>zuwandeln</w:t>
      </w:r>
      <w:proofErr w:type="spellEnd"/>
      <w:r>
        <w:t xml:space="preserve"> im </w:t>
      </w:r>
      <w:proofErr w:type="spellStart"/>
      <w:r>
        <w:t>liecht</w:t>
      </w:r>
      <w:proofErr w:type="spellEnd"/>
      <w:r>
        <w:t xml:space="preserve"> des </w:t>
      </w:r>
      <w:proofErr w:type="spellStart"/>
      <w:r>
        <w:t>Hern</w:t>
      </w:r>
      <w:proofErr w:type="spellEnd"/>
      <w:r>
        <w:t xml:space="preserve"> / das ist nach dem Evangelio CHRISTI </w:t>
      </w:r>
      <w:proofErr w:type="spellStart"/>
      <w:r>
        <w:t>zuleben</w:t>
      </w:r>
      <w:proofErr w:type="spellEnd"/>
      <w:r>
        <w:t xml:space="preserve">. Dis </w:t>
      </w:r>
      <w:proofErr w:type="spellStart"/>
      <w:r>
        <w:t>seie</w:t>
      </w:r>
      <w:proofErr w:type="spellEnd"/>
      <w:r>
        <w:t xml:space="preserve"> von CHRISTI Reich </w:t>
      </w:r>
      <w:proofErr w:type="spellStart"/>
      <w:r>
        <w:t>gered</w:t>
      </w:r>
      <w:proofErr w:type="spellEnd"/>
      <w:r>
        <w:t xml:space="preserve"> dem </w:t>
      </w:r>
      <w:proofErr w:type="spellStart"/>
      <w:r>
        <w:t>Evangelsichenpredigampt</w:t>
      </w:r>
      <w:proofErr w:type="spellEnd"/>
      <w:r>
        <w:t xml:space="preserve"> unter den Juden </w:t>
      </w:r>
      <w:proofErr w:type="spellStart"/>
      <w:r>
        <w:t>wol</w:t>
      </w:r>
      <w:proofErr w:type="spellEnd"/>
      <w:r>
        <w:t xml:space="preserve"> angefangen aber durch </w:t>
      </w:r>
      <w:proofErr w:type="spellStart"/>
      <w:r>
        <w:t>undanckbarkeit</w:t>
      </w:r>
      <w:proofErr w:type="spellEnd"/>
      <w:r>
        <w:t xml:space="preserve"> von </w:t>
      </w:r>
      <w:proofErr w:type="spellStart"/>
      <w:r>
        <w:t>inen</w:t>
      </w:r>
      <w:proofErr w:type="spellEnd"/>
      <w:r>
        <w:t xml:space="preserve"> </w:t>
      </w:r>
      <w:proofErr w:type="spellStart"/>
      <w:r>
        <w:t>genomen</w:t>
      </w:r>
      <w:proofErr w:type="spellEnd"/>
      <w:r>
        <w:t xml:space="preserve"> und den Heiden </w:t>
      </w:r>
      <w:proofErr w:type="spellStart"/>
      <w:r>
        <w:t>geschenckt</w:t>
      </w:r>
      <w:proofErr w:type="spellEnd"/>
      <w:r>
        <w:t xml:space="preserve">. </w:t>
      </w:r>
    </w:p>
    <w:p w14:paraId="28FCE3E1" w14:textId="77777777" w:rsidR="001F3015" w:rsidRDefault="001F3015" w:rsidP="001F3015">
      <w:pPr>
        <w:pStyle w:val="StandardWeb"/>
      </w:pPr>
      <w:r>
        <w:t xml:space="preserve">Aber du hast dein </w:t>
      </w:r>
      <w:proofErr w:type="spellStart"/>
      <w:r>
        <w:t>volck</w:t>
      </w:r>
      <w:proofErr w:type="spellEnd"/>
      <w:r>
        <w:t xml:space="preserve"> das Haus Jacob lassen </w:t>
      </w:r>
      <w:proofErr w:type="spellStart"/>
      <w:r>
        <w:t>faren</w:t>
      </w:r>
      <w:proofErr w:type="spellEnd"/>
      <w:r>
        <w:t xml:space="preserve">: denn sie </w:t>
      </w:r>
      <w:proofErr w:type="spellStart"/>
      <w:r>
        <w:t>treibens</w:t>
      </w:r>
      <w:proofErr w:type="spellEnd"/>
      <w:r>
        <w:t xml:space="preserve"> mehr denn die gegen dem </w:t>
      </w:r>
      <w:proofErr w:type="spellStart"/>
      <w:r>
        <w:t>auffgang</w:t>
      </w:r>
      <w:proofErr w:type="spellEnd"/>
      <w:r>
        <w:t xml:space="preserve"> und sind </w:t>
      </w:r>
      <w:proofErr w:type="spellStart"/>
      <w:r>
        <w:t>tageweler</w:t>
      </w:r>
      <w:proofErr w:type="spellEnd"/>
      <w:r>
        <w:t xml:space="preserve"> als die Philister: und machen der </w:t>
      </w:r>
      <w:proofErr w:type="spellStart"/>
      <w:r>
        <w:t>frembden</w:t>
      </w:r>
      <w:proofErr w:type="spellEnd"/>
      <w:r>
        <w:t xml:space="preserve"> Kinder viel: </w:t>
      </w:r>
      <w:proofErr w:type="spellStart"/>
      <w:r>
        <w:t>ir</w:t>
      </w:r>
      <w:proofErr w:type="spellEnd"/>
      <w:r>
        <w:t xml:space="preserve"> </w:t>
      </w:r>
      <w:proofErr w:type="spellStart"/>
      <w:r>
        <w:t>land</w:t>
      </w:r>
      <w:proofErr w:type="spellEnd"/>
      <w:r>
        <w:t xml:space="preserve"> ist voll Silber und Gold und </w:t>
      </w:r>
      <w:proofErr w:type="spellStart"/>
      <w:r>
        <w:t>irer</w:t>
      </w:r>
      <w:proofErr w:type="spellEnd"/>
      <w:r>
        <w:t xml:space="preserve"> </w:t>
      </w:r>
      <w:proofErr w:type="spellStart"/>
      <w:r>
        <w:t>schetze</w:t>
      </w:r>
      <w:proofErr w:type="spellEnd"/>
      <w:r>
        <w:t xml:space="preserve"> ist kein ende: </w:t>
      </w:r>
      <w:proofErr w:type="spellStart"/>
      <w:r>
        <w:t>ir</w:t>
      </w:r>
      <w:proofErr w:type="spellEnd"/>
      <w:r>
        <w:t xml:space="preserve"> </w:t>
      </w:r>
      <w:proofErr w:type="spellStart"/>
      <w:r>
        <w:t>land</w:t>
      </w:r>
      <w:proofErr w:type="spellEnd"/>
      <w:r>
        <w:t xml:space="preserve"> ist voll Rosse und </w:t>
      </w:r>
      <w:proofErr w:type="spellStart"/>
      <w:r>
        <w:t>irer</w:t>
      </w:r>
      <w:proofErr w:type="spellEnd"/>
      <w:r>
        <w:t xml:space="preserve"> wagen ist kein ende: auch ist </w:t>
      </w:r>
      <w:proofErr w:type="spellStart"/>
      <w:r>
        <w:t>ir</w:t>
      </w:r>
      <w:proofErr w:type="spellEnd"/>
      <w:r>
        <w:t xml:space="preserve"> </w:t>
      </w:r>
      <w:proofErr w:type="spellStart"/>
      <w:r>
        <w:t>land</w:t>
      </w:r>
      <w:proofErr w:type="spellEnd"/>
      <w:r>
        <w:t xml:space="preserve"> voll </w:t>
      </w:r>
      <w:proofErr w:type="spellStart"/>
      <w:r>
        <w:t>goetzen</w:t>
      </w:r>
      <w:proofErr w:type="spellEnd"/>
      <w:r>
        <w:t xml:space="preserve"> und </w:t>
      </w:r>
      <w:proofErr w:type="spellStart"/>
      <w:r>
        <w:t>anbetten</w:t>
      </w:r>
      <w:proofErr w:type="spellEnd"/>
      <w:r>
        <w:t xml:space="preserve"> </w:t>
      </w:r>
      <w:proofErr w:type="spellStart"/>
      <w:r>
        <w:t>irer</w:t>
      </w:r>
      <w:proofErr w:type="spellEnd"/>
      <w:r>
        <w:t xml:space="preserve"> </w:t>
      </w:r>
      <w:proofErr w:type="spellStart"/>
      <w:r>
        <w:t>hende</w:t>
      </w:r>
      <w:proofErr w:type="spellEnd"/>
      <w:r>
        <w:t xml:space="preserve"> </w:t>
      </w:r>
      <w:proofErr w:type="spellStart"/>
      <w:r>
        <w:t>wercke</w:t>
      </w:r>
      <w:proofErr w:type="spellEnd"/>
      <w:r>
        <w:t xml:space="preserve"> das </w:t>
      </w:r>
      <w:proofErr w:type="spellStart"/>
      <w:r>
        <w:t>ire</w:t>
      </w:r>
      <w:proofErr w:type="spellEnd"/>
      <w:r>
        <w:t xml:space="preserve"> </w:t>
      </w:r>
      <w:proofErr w:type="spellStart"/>
      <w:r>
        <w:t>finger</w:t>
      </w:r>
      <w:proofErr w:type="spellEnd"/>
      <w:r>
        <w:t xml:space="preserve"> gemacht haben / da </w:t>
      </w:r>
      <w:proofErr w:type="spellStart"/>
      <w:r>
        <w:t>bueckt</w:t>
      </w:r>
      <w:proofErr w:type="spellEnd"/>
      <w:r>
        <w:t xml:space="preserve"> sich der </w:t>
      </w:r>
      <w:proofErr w:type="spellStart"/>
      <w:r>
        <w:t>pubel</w:t>
      </w:r>
      <w:proofErr w:type="spellEnd"/>
      <w:r>
        <w:t xml:space="preserve"> und </w:t>
      </w:r>
      <w:proofErr w:type="spellStart"/>
      <w:r>
        <w:t>demuettigen</w:t>
      </w:r>
      <w:proofErr w:type="spellEnd"/>
      <w:r>
        <w:t xml:space="preserve"> sich die </w:t>
      </w:r>
      <w:proofErr w:type="spellStart"/>
      <w:r>
        <w:t>junckern</w:t>
      </w:r>
      <w:proofErr w:type="spellEnd"/>
      <w:r>
        <w:t xml:space="preserve"> das </w:t>
      </w:r>
      <w:proofErr w:type="spellStart"/>
      <w:r>
        <w:t>wirstu</w:t>
      </w:r>
      <w:proofErr w:type="spellEnd"/>
      <w:r>
        <w:t xml:space="preserve"> </w:t>
      </w:r>
      <w:proofErr w:type="spellStart"/>
      <w:r>
        <w:t>inen</w:t>
      </w:r>
      <w:proofErr w:type="spellEnd"/>
      <w:r>
        <w:t xml:space="preserve"> nicht vergeben. </w:t>
      </w:r>
    </w:p>
    <w:p w14:paraId="08BEFB9E" w14:textId="77777777" w:rsidR="001F3015" w:rsidRDefault="001F3015" w:rsidP="001F3015">
      <w:pPr>
        <w:pStyle w:val="StandardWeb"/>
      </w:pPr>
      <w:r>
        <w:t xml:space="preserve">Gehe in den </w:t>
      </w:r>
      <w:proofErr w:type="spellStart"/>
      <w:r>
        <w:t>felsen</w:t>
      </w:r>
      <w:proofErr w:type="spellEnd"/>
      <w:r>
        <w:t xml:space="preserve"> und </w:t>
      </w:r>
      <w:proofErr w:type="spellStart"/>
      <w:r>
        <w:t>verbirge</w:t>
      </w:r>
      <w:proofErr w:type="spellEnd"/>
      <w:r>
        <w:t xml:space="preserve"> dich in der erden </w:t>
      </w:r>
      <w:proofErr w:type="spellStart"/>
      <w:r>
        <w:t>fur</w:t>
      </w:r>
      <w:proofErr w:type="spellEnd"/>
      <w:r>
        <w:t xml:space="preserve"> der furcht des </w:t>
      </w:r>
      <w:proofErr w:type="spellStart"/>
      <w:r>
        <w:t>Hern</w:t>
      </w:r>
      <w:proofErr w:type="spellEnd"/>
      <w:r>
        <w:t xml:space="preserve"> und </w:t>
      </w:r>
      <w:proofErr w:type="spellStart"/>
      <w:r>
        <w:t>fur</w:t>
      </w:r>
      <w:proofErr w:type="spellEnd"/>
      <w:r>
        <w:t xml:space="preserve"> seiner </w:t>
      </w:r>
      <w:proofErr w:type="spellStart"/>
      <w:r>
        <w:t>herlichen</w:t>
      </w:r>
      <w:proofErr w:type="spellEnd"/>
      <w:r>
        <w:t xml:space="preserve"> </w:t>
      </w:r>
      <w:proofErr w:type="spellStart"/>
      <w:r>
        <w:t>Maiestet</w:t>
      </w:r>
      <w:proofErr w:type="spellEnd"/>
      <w:r>
        <w:t xml:space="preserve">. Denn alle hohe </w:t>
      </w:r>
      <w:proofErr w:type="spellStart"/>
      <w:r>
        <w:t>augen</w:t>
      </w:r>
      <w:proofErr w:type="spellEnd"/>
      <w:r>
        <w:t xml:space="preserve"> werden </w:t>
      </w:r>
      <w:proofErr w:type="spellStart"/>
      <w:r>
        <w:t>genidriget</w:t>
      </w:r>
      <w:proofErr w:type="spellEnd"/>
      <w:r>
        <w:t xml:space="preserve"> </w:t>
      </w:r>
      <w:proofErr w:type="spellStart"/>
      <w:r>
        <w:t>wreden</w:t>
      </w:r>
      <w:proofErr w:type="spellEnd"/>
      <w:r>
        <w:t xml:space="preserve"> / und was hohe </w:t>
      </w:r>
      <w:proofErr w:type="spellStart"/>
      <w:r>
        <w:t>leutte</w:t>
      </w:r>
      <w:proofErr w:type="spellEnd"/>
      <w:r>
        <w:t xml:space="preserve"> sind wird sich </w:t>
      </w:r>
      <w:proofErr w:type="spellStart"/>
      <w:r>
        <w:t>buecken</w:t>
      </w:r>
      <w:proofErr w:type="spellEnd"/>
      <w:r>
        <w:t xml:space="preserve"> </w:t>
      </w:r>
      <w:proofErr w:type="spellStart"/>
      <w:r>
        <w:t>muessen</w:t>
      </w:r>
      <w:proofErr w:type="spellEnd"/>
      <w:r>
        <w:t xml:space="preserve">: Der Herr aber wird allein hoch sein zu der zeit. </w:t>
      </w:r>
    </w:p>
    <w:p w14:paraId="21C79DD0" w14:textId="77777777" w:rsidR="001F3015" w:rsidRDefault="001F3015" w:rsidP="001F3015">
      <w:pPr>
        <w:pStyle w:val="StandardWeb"/>
      </w:pPr>
      <w:r>
        <w:t xml:space="preserve">Denn des </w:t>
      </w:r>
      <w:proofErr w:type="spellStart"/>
      <w:r>
        <w:t>Hern</w:t>
      </w:r>
      <w:proofErr w:type="spellEnd"/>
      <w:r>
        <w:t xml:space="preserve"> tage wird gehen </w:t>
      </w:r>
      <w:proofErr w:type="spellStart"/>
      <w:r>
        <w:t>uber</w:t>
      </w:r>
      <w:proofErr w:type="spellEnd"/>
      <w:r>
        <w:t xml:space="preserve"> alles </w:t>
      </w:r>
      <w:proofErr w:type="spellStart"/>
      <w:r>
        <w:t>hofferttiges</w:t>
      </w:r>
      <w:proofErr w:type="spellEnd"/>
      <w:r>
        <w:t xml:space="preserve"> und hohes und </w:t>
      </w:r>
      <w:proofErr w:type="spellStart"/>
      <w:r>
        <w:t>uber</w:t>
      </w:r>
      <w:proofErr w:type="spellEnd"/>
      <w:r>
        <w:t xml:space="preserve"> alles </w:t>
      </w:r>
      <w:proofErr w:type="spellStart"/>
      <w:r>
        <w:t>erhabens</w:t>
      </w:r>
      <w:proofErr w:type="spellEnd"/>
      <w:r>
        <w:t xml:space="preserve"> das es </w:t>
      </w:r>
      <w:proofErr w:type="spellStart"/>
      <w:r>
        <w:t>genidriget</w:t>
      </w:r>
      <w:proofErr w:type="spellEnd"/>
      <w:r>
        <w:t xml:space="preserve"> werde. </w:t>
      </w:r>
    </w:p>
    <w:p w14:paraId="01FDFDFF" w14:textId="77777777" w:rsidR="001F3015" w:rsidRDefault="001F3015" w:rsidP="001F3015">
      <w:pPr>
        <w:pStyle w:val="StandardWeb"/>
      </w:pPr>
      <w:r>
        <w:t xml:space="preserve">Auch </w:t>
      </w:r>
      <w:proofErr w:type="spellStart"/>
      <w:r>
        <w:t>uber</w:t>
      </w:r>
      <w:proofErr w:type="spellEnd"/>
      <w:r>
        <w:t xml:space="preserve"> alle hohe und erhabene Cedern </w:t>
      </w:r>
      <w:proofErr w:type="spellStart"/>
      <w:r>
        <w:t>auff</w:t>
      </w:r>
      <w:proofErr w:type="spellEnd"/>
      <w:r>
        <w:t xml:space="preserve"> dem Libanon und </w:t>
      </w:r>
      <w:proofErr w:type="spellStart"/>
      <w:r>
        <w:t>uber</w:t>
      </w:r>
      <w:proofErr w:type="spellEnd"/>
      <w:r>
        <w:t xml:space="preserve"> alle Eichen in Basan. </w:t>
      </w:r>
    </w:p>
    <w:p w14:paraId="0805D36A" w14:textId="77777777" w:rsidR="001F3015" w:rsidRDefault="001F3015" w:rsidP="001F3015">
      <w:pPr>
        <w:pStyle w:val="StandardWeb"/>
      </w:pPr>
      <w:r>
        <w:t xml:space="preserve">Uber alle hohe Berge und </w:t>
      </w:r>
      <w:proofErr w:type="spellStart"/>
      <w:r>
        <w:t>uber</w:t>
      </w:r>
      <w:proofErr w:type="spellEnd"/>
      <w:r>
        <w:t xml:space="preserve"> alle erhabene </w:t>
      </w:r>
      <w:proofErr w:type="spellStart"/>
      <w:r>
        <w:t>huegel</w:t>
      </w:r>
      <w:proofErr w:type="spellEnd"/>
      <w:r>
        <w:t xml:space="preserve">. Ober alle hohe </w:t>
      </w:r>
      <w:proofErr w:type="spellStart"/>
      <w:r>
        <w:t>thuerme</w:t>
      </w:r>
      <w:proofErr w:type="spellEnd"/>
      <w:r>
        <w:t xml:space="preserve"> und </w:t>
      </w:r>
      <w:proofErr w:type="spellStart"/>
      <w:r>
        <w:t>uber</w:t>
      </w:r>
      <w:proofErr w:type="spellEnd"/>
      <w:r>
        <w:t xml:space="preserve"> alle feste Mauren. Ober alle schiffe im Meer und </w:t>
      </w:r>
      <w:proofErr w:type="spellStart"/>
      <w:r>
        <w:t>uber</w:t>
      </w:r>
      <w:proofErr w:type="spellEnd"/>
      <w:r>
        <w:t xml:space="preserve"> alle </w:t>
      </w:r>
      <w:proofErr w:type="spellStart"/>
      <w:r>
        <w:t>kostliche</w:t>
      </w:r>
      <w:proofErr w:type="spellEnd"/>
      <w:r>
        <w:t xml:space="preserve"> </w:t>
      </w:r>
      <w:proofErr w:type="spellStart"/>
      <w:r>
        <w:t>erbeit</w:t>
      </w:r>
      <w:proofErr w:type="spellEnd"/>
      <w:r>
        <w:t xml:space="preserve">. Das sich </w:t>
      </w:r>
      <w:proofErr w:type="spellStart"/>
      <w:r>
        <w:t>buecken</w:t>
      </w:r>
      <w:proofErr w:type="spellEnd"/>
      <w:r>
        <w:t xml:space="preserve"> </w:t>
      </w:r>
      <w:proofErr w:type="spellStart"/>
      <w:r>
        <w:t>mus</w:t>
      </w:r>
      <w:proofErr w:type="spellEnd"/>
      <w:r>
        <w:t xml:space="preserve"> alle </w:t>
      </w:r>
      <w:proofErr w:type="spellStart"/>
      <w:r>
        <w:t>hoehe</w:t>
      </w:r>
      <w:proofErr w:type="spellEnd"/>
      <w:r>
        <w:t xml:space="preserve"> der Menschen und </w:t>
      </w:r>
      <w:proofErr w:type="spellStart"/>
      <w:r>
        <w:t>demuettigen</w:t>
      </w:r>
      <w:proofErr w:type="spellEnd"/>
      <w:r>
        <w:t xml:space="preserve"> was hohe </w:t>
      </w:r>
      <w:proofErr w:type="spellStart"/>
      <w:r>
        <w:t>leutte</w:t>
      </w:r>
      <w:proofErr w:type="spellEnd"/>
      <w:r>
        <w:t xml:space="preserve"> sind: und der Herr </w:t>
      </w:r>
      <w:proofErr w:type="spellStart"/>
      <w:r>
        <w:t>alllein</w:t>
      </w:r>
      <w:proofErr w:type="spellEnd"/>
      <w:r>
        <w:t xml:space="preserve"> hoch </w:t>
      </w:r>
      <w:proofErr w:type="spellStart"/>
      <w:r>
        <w:t>seie</w:t>
      </w:r>
      <w:proofErr w:type="spellEnd"/>
      <w:r>
        <w:t xml:space="preserve"> zu der zeit. </w:t>
      </w:r>
      <w:proofErr w:type="spellStart"/>
      <w:r>
        <w:t>Ond</w:t>
      </w:r>
      <w:proofErr w:type="spellEnd"/>
      <w:r>
        <w:t xml:space="preserve"> mit den </w:t>
      </w:r>
      <w:proofErr w:type="spellStart"/>
      <w:r>
        <w:t>goetzen</w:t>
      </w:r>
      <w:proofErr w:type="spellEnd"/>
      <w:r>
        <w:t xml:space="preserve"> wirds gar aus sein. </w:t>
      </w:r>
    </w:p>
    <w:p w14:paraId="628C50B1" w14:textId="77777777" w:rsidR="001F3015" w:rsidRDefault="001F3015" w:rsidP="001F3015">
      <w:pPr>
        <w:pStyle w:val="StandardWeb"/>
      </w:pPr>
      <w:r>
        <w:t xml:space="preserve">Da wird man in der </w:t>
      </w:r>
      <w:proofErr w:type="spellStart"/>
      <w:r>
        <w:t>felsen</w:t>
      </w:r>
      <w:proofErr w:type="spellEnd"/>
      <w:r>
        <w:t xml:space="preserve"> </w:t>
      </w:r>
      <w:proofErr w:type="spellStart"/>
      <w:r>
        <w:t>huelen</w:t>
      </w:r>
      <w:proofErr w:type="spellEnd"/>
      <w:r>
        <w:t xml:space="preserve"> gehen und in der erden </w:t>
      </w:r>
      <w:proofErr w:type="spellStart"/>
      <w:r>
        <w:t>kluffte</w:t>
      </w:r>
      <w:proofErr w:type="spellEnd"/>
      <w:r>
        <w:t xml:space="preserve"> </w:t>
      </w:r>
      <w:proofErr w:type="spellStart"/>
      <w:r>
        <w:t>fur</w:t>
      </w:r>
      <w:proofErr w:type="spellEnd"/>
      <w:r>
        <w:t xml:space="preserve"> der furcht des </w:t>
      </w:r>
      <w:proofErr w:type="spellStart"/>
      <w:r>
        <w:t>Hern</w:t>
      </w:r>
      <w:proofErr w:type="spellEnd"/>
      <w:r>
        <w:t xml:space="preserve"> und </w:t>
      </w:r>
      <w:proofErr w:type="spellStart"/>
      <w:r>
        <w:t>fur</w:t>
      </w:r>
      <w:proofErr w:type="spellEnd"/>
      <w:r>
        <w:t xml:space="preserve"> seiner </w:t>
      </w:r>
      <w:proofErr w:type="spellStart"/>
      <w:r>
        <w:t>herlichen</w:t>
      </w:r>
      <w:proofErr w:type="spellEnd"/>
      <w:r>
        <w:t xml:space="preserve"> </w:t>
      </w:r>
      <w:proofErr w:type="spellStart"/>
      <w:r>
        <w:t>Maiestet</w:t>
      </w:r>
      <w:proofErr w:type="spellEnd"/>
      <w:r>
        <w:t xml:space="preserve"> wenn er sich </w:t>
      </w:r>
      <w:proofErr w:type="spellStart"/>
      <w:r>
        <w:t>auffmachen</w:t>
      </w:r>
      <w:proofErr w:type="spellEnd"/>
      <w:r>
        <w:t xml:space="preserve"> wird </w:t>
      </w:r>
      <w:proofErr w:type="spellStart"/>
      <w:r>
        <w:t>zuschrecken</w:t>
      </w:r>
      <w:proofErr w:type="spellEnd"/>
      <w:r>
        <w:t xml:space="preserve"> die erden. Zu der zeit wird </w:t>
      </w:r>
      <w:proofErr w:type="spellStart"/>
      <w:r>
        <w:t>iderman</w:t>
      </w:r>
      <w:proofErr w:type="spellEnd"/>
      <w:r>
        <w:t xml:space="preserve"> </w:t>
      </w:r>
      <w:proofErr w:type="spellStart"/>
      <w:r>
        <w:t>wegwerffen</w:t>
      </w:r>
      <w:proofErr w:type="spellEnd"/>
      <w:r>
        <w:t xml:space="preserve"> seine Silberne und </w:t>
      </w:r>
      <w:proofErr w:type="spellStart"/>
      <w:r>
        <w:t>Gueldene</w:t>
      </w:r>
      <w:proofErr w:type="spellEnd"/>
      <w:r>
        <w:t xml:space="preserve"> </w:t>
      </w:r>
      <w:proofErr w:type="spellStart"/>
      <w:r>
        <w:t>goetzen</w:t>
      </w:r>
      <w:proofErr w:type="spellEnd"/>
      <w:r>
        <w:t xml:space="preserve"> die er im hat machen lassen </w:t>
      </w:r>
      <w:proofErr w:type="spellStart"/>
      <w:r>
        <w:t>anzubetten</w:t>
      </w:r>
      <w:proofErr w:type="spellEnd"/>
      <w:r>
        <w:t xml:space="preserve"> in die </w:t>
      </w:r>
      <w:proofErr w:type="spellStart"/>
      <w:r>
        <w:t>loecher</w:t>
      </w:r>
      <w:proofErr w:type="spellEnd"/>
      <w:r>
        <w:t xml:space="preserve"> der </w:t>
      </w:r>
      <w:proofErr w:type="spellStart"/>
      <w:r>
        <w:t>Meulwuerffe</w:t>
      </w:r>
      <w:proofErr w:type="spellEnd"/>
      <w:r>
        <w:t xml:space="preserve"> und der </w:t>
      </w:r>
      <w:proofErr w:type="spellStart"/>
      <w:r>
        <w:t>Fledermeuse</w:t>
      </w:r>
      <w:proofErr w:type="spellEnd"/>
      <w:r>
        <w:t xml:space="preserve"> / </w:t>
      </w:r>
      <w:proofErr w:type="spellStart"/>
      <w:r>
        <w:t>auff</w:t>
      </w:r>
      <w:proofErr w:type="spellEnd"/>
      <w:r>
        <w:t xml:space="preserve"> das er </w:t>
      </w:r>
      <w:proofErr w:type="spellStart"/>
      <w:r>
        <w:t>muege</w:t>
      </w:r>
      <w:proofErr w:type="spellEnd"/>
      <w:r>
        <w:t xml:space="preserve"> in die Steinritze und </w:t>
      </w:r>
      <w:proofErr w:type="spellStart"/>
      <w:r>
        <w:t>felskluffte</w:t>
      </w:r>
      <w:proofErr w:type="spellEnd"/>
      <w:r>
        <w:t xml:space="preserve"> kriechen </w:t>
      </w:r>
      <w:proofErr w:type="spellStart"/>
      <w:r>
        <w:t>fur</w:t>
      </w:r>
      <w:proofErr w:type="spellEnd"/>
      <w:r>
        <w:t xml:space="preserve"> der furcht des </w:t>
      </w:r>
      <w:proofErr w:type="spellStart"/>
      <w:r>
        <w:t>Hern</w:t>
      </w:r>
      <w:proofErr w:type="spellEnd"/>
      <w:r>
        <w:t xml:space="preserve"> und </w:t>
      </w:r>
      <w:proofErr w:type="spellStart"/>
      <w:r>
        <w:t>fur</w:t>
      </w:r>
      <w:proofErr w:type="spellEnd"/>
      <w:r>
        <w:t xml:space="preserve"> seiner </w:t>
      </w:r>
      <w:proofErr w:type="spellStart"/>
      <w:r>
        <w:t>herlichen</w:t>
      </w:r>
      <w:proofErr w:type="spellEnd"/>
      <w:r>
        <w:t xml:space="preserve"> </w:t>
      </w:r>
      <w:proofErr w:type="spellStart"/>
      <w:r>
        <w:t>Maiestet</w:t>
      </w:r>
      <w:proofErr w:type="spellEnd"/>
      <w:r>
        <w:t xml:space="preserve"> / wenn er sich </w:t>
      </w:r>
      <w:proofErr w:type="spellStart"/>
      <w:r>
        <w:t>auffmachen</w:t>
      </w:r>
      <w:proofErr w:type="spellEnd"/>
      <w:r>
        <w:t xml:space="preserve"> wird </w:t>
      </w:r>
      <w:proofErr w:type="spellStart"/>
      <w:r>
        <w:t>zuschrecken</w:t>
      </w:r>
      <w:proofErr w:type="spellEnd"/>
      <w:r>
        <w:t xml:space="preserve"> die Erden. </w:t>
      </w:r>
    </w:p>
    <w:p w14:paraId="3C007633" w14:textId="77777777" w:rsidR="001F3015" w:rsidRDefault="001F3015" w:rsidP="001F3015">
      <w:pPr>
        <w:pStyle w:val="StandardWeb"/>
      </w:pPr>
      <w:r>
        <w:t xml:space="preserve">So last nun </w:t>
      </w:r>
      <w:proofErr w:type="spellStart"/>
      <w:r>
        <w:t>abe</w:t>
      </w:r>
      <w:proofErr w:type="spellEnd"/>
      <w:r>
        <w:t xml:space="preserve"> von dem Menschen der </w:t>
      </w:r>
      <w:proofErr w:type="spellStart"/>
      <w:r>
        <w:t>odem</w:t>
      </w:r>
      <w:proofErr w:type="spellEnd"/>
      <w:r>
        <w:t xml:space="preserve"> in der Nasen hat: denn </w:t>
      </w:r>
      <w:proofErr w:type="spellStart"/>
      <w:r>
        <w:t>ir</w:t>
      </w:r>
      <w:proofErr w:type="spellEnd"/>
      <w:r>
        <w:t xml:space="preserve"> wisset nicht wie hoch er geachtet ist. </w:t>
      </w:r>
    </w:p>
    <w:p w14:paraId="78C36042" w14:textId="77777777" w:rsidR="001F3015" w:rsidRDefault="001F3015" w:rsidP="001F3015">
      <w:pPr>
        <w:pStyle w:val="StandardWeb"/>
      </w:pPr>
      <w:r>
        <w:t xml:space="preserve">Aus </w:t>
      </w:r>
      <w:proofErr w:type="spellStart"/>
      <w:r>
        <w:t>disem</w:t>
      </w:r>
      <w:proofErr w:type="spellEnd"/>
      <w:r>
        <w:t xml:space="preserve"> andern teil last uns vier </w:t>
      </w:r>
      <w:proofErr w:type="spellStart"/>
      <w:r>
        <w:t>lere</w:t>
      </w:r>
      <w:proofErr w:type="spellEnd"/>
      <w:r>
        <w:t xml:space="preserve"> </w:t>
      </w:r>
      <w:proofErr w:type="spellStart"/>
      <w:r>
        <w:t>schepffen</w:t>
      </w:r>
      <w:proofErr w:type="spellEnd"/>
      <w:r>
        <w:t xml:space="preserve"> und </w:t>
      </w:r>
      <w:proofErr w:type="spellStart"/>
      <w:r>
        <w:t>erzelen</w:t>
      </w:r>
      <w:proofErr w:type="spellEnd"/>
      <w:r>
        <w:t xml:space="preserve">: Erstlich </w:t>
      </w:r>
    </w:p>
    <w:p w14:paraId="7A50CD18" w14:textId="77777777" w:rsidR="001F3015" w:rsidRDefault="001F3015" w:rsidP="001F3015">
      <w:pPr>
        <w:pStyle w:val="berschrift3"/>
      </w:pPr>
      <w:r>
        <w:t xml:space="preserve">Wie Gott die Juden </w:t>
      </w:r>
      <w:proofErr w:type="spellStart"/>
      <w:r>
        <w:t>umb</w:t>
      </w:r>
      <w:proofErr w:type="spellEnd"/>
      <w:r>
        <w:t xml:space="preserve"> </w:t>
      </w:r>
      <w:proofErr w:type="spellStart"/>
      <w:r>
        <w:t>fuenff</w:t>
      </w:r>
      <w:proofErr w:type="spellEnd"/>
      <w:r>
        <w:t xml:space="preserve"> </w:t>
      </w:r>
      <w:proofErr w:type="spellStart"/>
      <w:r>
        <w:t>ursache</w:t>
      </w:r>
      <w:proofErr w:type="spellEnd"/>
      <w:r>
        <w:t xml:space="preserve"> willen </w:t>
      </w:r>
      <w:proofErr w:type="spellStart"/>
      <w:r>
        <w:t>verwirfft</w:t>
      </w:r>
      <w:proofErr w:type="spellEnd"/>
      <w:r>
        <w:t>.</w:t>
      </w:r>
    </w:p>
    <w:p w14:paraId="08D8FB26" w14:textId="77777777" w:rsidR="001F3015" w:rsidRDefault="001F3015" w:rsidP="001F3015">
      <w:pPr>
        <w:pStyle w:val="StandardWeb"/>
      </w:pPr>
      <w:r>
        <w:t xml:space="preserve">Denn so spricht Jesaias: aber du hast dein </w:t>
      </w:r>
      <w:proofErr w:type="spellStart"/>
      <w:r>
        <w:t>volck</w:t>
      </w:r>
      <w:proofErr w:type="spellEnd"/>
      <w:r>
        <w:t xml:space="preserve"> das hause Jacob </w:t>
      </w:r>
      <w:proofErr w:type="spellStart"/>
      <w:r>
        <w:t>faren</w:t>
      </w:r>
      <w:proofErr w:type="spellEnd"/>
      <w:r>
        <w:t xml:space="preserve"> lassen: weissaget und zeiget </w:t>
      </w:r>
      <w:proofErr w:type="spellStart"/>
      <w:r>
        <w:t>darumb</w:t>
      </w:r>
      <w:proofErr w:type="spellEnd"/>
      <w:r>
        <w:t xml:space="preserve"> an das Gott </w:t>
      </w:r>
      <w:proofErr w:type="spellStart"/>
      <w:r>
        <w:t>umb</w:t>
      </w:r>
      <w:proofErr w:type="spellEnd"/>
      <w:r>
        <w:t xml:space="preserve"> </w:t>
      </w:r>
      <w:proofErr w:type="spellStart"/>
      <w:r>
        <w:t>fuenff</w:t>
      </w:r>
      <w:proofErr w:type="spellEnd"/>
      <w:r>
        <w:t xml:space="preserve"> </w:t>
      </w:r>
      <w:proofErr w:type="spellStart"/>
      <w:r>
        <w:t>ursache</w:t>
      </w:r>
      <w:proofErr w:type="spellEnd"/>
      <w:r>
        <w:t xml:space="preserve"> willen die </w:t>
      </w:r>
      <w:proofErr w:type="spellStart"/>
      <w:r>
        <w:t>verechter</w:t>
      </w:r>
      <w:proofErr w:type="spellEnd"/>
      <w:r>
        <w:t xml:space="preserve"> CHRISTI </w:t>
      </w:r>
      <w:proofErr w:type="spellStart"/>
      <w:r>
        <w:t>verwerffen</w:t>
      </w:r>
      <w:proofErr w:type="spellEnd"/>
      <w:r>
        <w:t xml:space="preserve"> und straffen werde / ob er </w:t>
      </w:r>
      <w:proofErr w:type="spellStart"/>
      <w:r>
        <w:t>villeicht</w:t>
      </w:r>
      <w:proofErr w:type="spellEnd"/>
      <w:r>
        <w:t xml:space="preserve"> </w:t>
      </w:r>
      <w:proofErr w:type="spellStart"/>
      <w:r>
        <w:t>ettliche</w:t>
      </w:r>
      <w:proofErr w:type="spellEnd"/>
      <w:r>
        <w:t xml:space="preserve"> Juden bewegen </w:t>
      </w:r>
      <w:proofErr w:type="spellStart"/>
      <w:r>
        <w:t>moecht</w:t>
      </w:r>
      <w:proofErr w:type="spellEnd"/>
      <w:r>
        <w:t xml:space="preserve"> CHRISTUM </w:t>
      </w:r>
      <w:proofErr w:type="spellStart"/>
      <w:r>
        <w:t>anzunemen</w:t>
      </w:r>
      <w:proofErr w:type="spellEnd"/>
      <w:r>
        <w:t xml:space="preserve"> und der </w:t>
      </w:r>
      <w:proofErr w:type="spellStart"/>
      <w:r>
        <w:t>gedreweten</w:t>
      </w:r>
      <w:proofErr w:type="spellEnd"/>
      <w:r>
        <w:t xml:space="preserve"> plagen </w:t>
      </w:r>
      <w:proofErr w:type="spellStart"/>
      <w:r>
        <w:t>zuentfliehen</w:t>
      </w:r>
      <w:proofErr w:type="spellEnd"/>
      <w:r>
        <w:t xml:space="preserve">. </w:t>
      </w:r>
    </w:p>
    <w:p w14:paraId="072783CD" w14:textId="77777777" w:rsidR="001F3015" w:rsidRDefault="001F3015" w:rsidP="001F3015">
      <w:pPr>
        <w:pStyle w:val="StandardWeb"/>
      </w:pPr>
      <w:r>
        <w:t xml:space="preserve">Die ersten </w:t>
      </w:r>
      <w:proofErr w:type="spellStart"/>
      <w:r>
        <w:t>ursache</w:t>
      </w:r>
      <w:proofErr w:type="spellEnd"/>
      <w:r>
        <w:t xml:space="preserve"> </w:t>
      </w:r>
      <w:proofErr w:type="spellStart"/>
      <w:r>
        <w:t>drueckt</w:t>
      </w:r>
      <w:proofErr w:type="spellEnd"/>
      <w:r>
        <w:t xml:space="preserve"> er aus mit </w:t>
      </w:r>
      <w:proofErr w:type="spellStart"/>
      <w:r>
        <w:t>disen</w:t>
      </w:r>
      <w:proofErr w:type="spellEnd"/>
      <w:r>
        <w:t xml:space="preserve"> </w:t>
      </w:r>
      <w:proofErr w:type="spellStart"/>
      <w:r>
        <w:t>wortten</w:t>
      </w:r>
      <w:proofErr w:type="spellEnd"/>
      <w:r>
        <w:t xml:space="preserve"> / denn sie </w:t>
      </w:r>
      <w:proofErr w:type="spellStart"/>
      <w:r>
        <w:t>treibens</w:t>
      </w:r>
      <w:proofErr w:type="spellEnd"/>
      <w:r>
        <w:t xml:space="preserve"> mehr denn die gegen morgen und sind </w:t>
      </w:r>
      <w:proofErr w:type="spellStart"/>
      <w:r>
        <w:t>tageweler</w:t>
      </w:r>
      <w:proofErr w:type="spellEnd"/>
      <w:r>
        <w:t xml:space="preserve"> als die Philister. Es war den Juden verboten </w:t>
      </w:r>
      <w:proofErr w:type="spellStart"/>
      <w:r>
        <w:t>tageweler</w:t>
      </w:r>
      <w:proofErr w:type="spellEnd"/>
      <w:r>
        <w:t xml:space="preserve"> zuhaben und </w:t>
      </w:r>
      <w:proofErr w:type="spellStart"/>
      <w:r>
        <w:t>gebotten</w:t>
      </w:r>
      <w:proofErr w:type="spellEnd"/>
      <w:r>
        <w:t xml:space="preserve"> CHRISTO alleine </w:t>
      </w:r>
      <w:proofErr w:type="spellStart"/>
      <w:r>
        <w:t>zuglewben</w:t>
      </w:r>
      <w:proofErr w:type="spellEnd"/>
      <w:r>
        <w:t xml:space="preserve">: denn so spricht Gott Deut. 18. Den </w:t>
      </w:r>
      <w:proofErr w:type="spellStart"/>
      <w:r>
        <w:t>solt</w:t>
      </w:r>
      <w:proofErr w:type="spellEnd"/>
      <w:r>
        <w:t xml:space="preserve"> </w:t>
      </w:r>
      <w:proofErr w:type="spellStart"/>
      <w:r>
        <w:t>ir</w:t>
      </w:r>
      <w:proofErr w:type="spellEnd"/>
      <w:r>
        <w:t xml:space="preserve"> </w:t>
      </w:r>
      <w:proofErr w:type="spellStart"/>
      <w:r>
        <w:t>hoeren</w:t>
      </w:r>
      <w:proofErr w:type="spellEnd"/>
      <w:r>
        <w:t xml:space="preserve">. Die Juden aber waren viel </w:t>
      </w:r>
      <w:proofErr w:type="spellStart"/>
      <w:r>
        <w:t>abgoettischer</w:t>
      </w:r>
      <w:proofErr w:type="spellEnd"/>
      <w:r>
        <w:t xml:space="preserve"> denn die Heiden damit das sie den unchristlichen </w:t>
      </w:r>
      <w:proofErr w:type="spellStart"/>
      <w:r>
        <w:t>Phariseern</w:t>
      </w:r>
      <w:proofErr w:type="spellEnd"/>
      <w:r>
        <w:t xml:space="preserve"> und </w:t>
      </w:r>
      <w:proofErr w:type="spellStart"/>
      <w:r>
        <w:t>Schrifftgelerten</w:t>
      </w:r>
      <w:proofErr w:type="spellEnd"/>
      <w:r>
        <w:t xml:space="preserve"> mehr </w:t>
      </w:r>
      <w:proofErr w:type="spellStart"/>
      <w:r>
        <w:t>anhiengen</w:t>
      </w:r>
      <w:proofErr w:type="spellEnd"/>
      <w:r>
        <w:t xml:space="preserve"> und CHRISTUM verachteten denn die </w:t>
      </w:r>
      <w:proofErr w:type="spellStart"/>
      <w:r>
        <w:t>Morgenlender</w:t>
      </w:r>
      <w:proofErr w:type="spellEnd"/>
      <w:r>
        <w:t xml:space="preserve"> und Philister </w:t>
      </w:r>
      <w:proofErr w:type="spellStart"/>
      <w:r>
        <w:t>iren</w:t>
      </w:r>
      <w:proofErr w:type="spellEnd"/>
      <w:r>
        <w:t xml:space="preserve"> gottlosen </w:t>
      </w:r>
      <w:proofErr w:type="spellStart"/>
      <w:r>
        <w:t>tagewelern</w:t>
      </w:r>
      <w:proofErr w:type="spellEnd"/>
      <w:r>
        <w:t xml:space="preserve"> </w:t>
      </w:r>
      <w:proofErr w:type="spellStart"/>
      <w:r>
        <w:t>anhiengen</w:t>
      </w:r>
      <w:proofErr w:type="spellEnd"/>
      <w:r>
        <w:t xml:space="preserve"> und Gott verachteten. </w:t>
      </w:r>
      <w:proofErr w:type="spellStart"/>
      <w:r>
        <w:t>Drumb</w:t>
      </w:r>
      <w:proofErr w:type="spellEnd"/>
      <w:r>
        <w:t xml:space="preserve">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(denn sie </w:t>
      </w:r>
      <w:proofErr w:type="spellStart"/>
      <w:r>
        <w:t>treibens</w:t>
      </w:r>
      <w:proofErr w:type="spellEnd"/>
      <w:r>
        <w:t xml:space="preserve"> mehr denn die gegen Morgen und sind </w:t>
      </w:r>
      <w:proofErr w:type="spellStart"/>
      <w:r>
        <w:t>tageweler</w:t>
      </w:r>
      <w:proofErr w:type="spellEnd"/>
      <w:r>
        <w:t xml:space="preserve"> als die Philister) anzeigen das sich die Juden auch damit </w:t>
      </w:r>
      <w:proofErr w:type="spellStart"/>
      <w:r>
        <w:t>hoeher</w:t>
      </w:r>
      <w:proofErr w:type="spellEnd"/>
      <w:r>
        <w:t xml:space="preserve"> an Gott </w:t>
      </w:r>
      <w:proofErr w:type="spellStart"/>
      <w:r>
        <w:t>versuendigen</w:t>
      </w:r>
      <w:proofErr w:type="spellEnd"/>
      <w:r>
        <w:t xml:space="preserve"> wurden mit </w:t>
      </w:r>
      <w:proofErr w:type="spellStart"/>
      <w:r>
        <w:t>iren</w:t>
      </w:r>
      <w:proofErr w:type="spellEnd"/>
      <w:r>
        <w:t xml:space="preserve"> </w:t>
      </w:r>
      <w:proofErr w:type="spellStart"/>
      <w:r>
        <w:t>Phariseern</w:t>
      </w:r>
      <w:proofErr w:type="spellEnd"/>
      <w:r>
        <w:t xml:space="preserve"> denn die </w:t>
      </w:r>
      <w:proofErr w:type="spellStart"/>
      <w:r>
        <w:t>Morgenlender</w:t>
      </w:r>
      <w:proofErr w:type="spellEnd"/>
      <w:r>
        <w:t xml:space="preserve"> und Philister mit </w:t>
      </w:r>
      <w:proofErr w:type="spellStart"/>
      <w:r>
        <w:t>iren</w:t>
      </w:r>
      <w:proofErr w:type="spellEnd"/>
      <w:r>
        <w:t xml:space="preserve"> </w:t>
      </w:r>
      <w:proofErr w:type="spellStart"/>
      <w:r>
        <w:t>tagewelern</w:t>
      </w:r>
      <w:proofErr w:type="spellEnd"/>
      <w:r>
        <w:t xml:space="preserve"> (sintemal </w:t>
      </w:r>
      <w:proofErr w:type="spellStart"/>
      <w:r>
        <w:t>tageweler</w:t>
      </w:r>
      <w:proofErr w:type="spellEnd"/>
      <w:r>
        <w:t xml:space="preserve"> hie </w:t>
      </w:r>
      <w:proofErr w:type="spellStart"/>
      <w:r>
        <w:t>deutten</w:t>
      </w:r>
      <w:proofErr w:type="spellEnd"/>
      <w:r>
        <w:t xml:space="preserve"> </w:t>
      </w:r>
      <w:proofErr w:type="spellStart"/>
      <w:r>
        <w:t>auff</w:t>
      </w:r>
      <w:proofErr w:type="spellEnd"/>
      <w:r>
        <w:t xml:space="preserve"> die </w:t>
      </w:r>
      <w:proofErr w:type="spellStart"/>
      <w:r>
        <w:t>Phariseer</w:t>
      </w:r>
      <w:proofErr w:type="spellEnd"/>
      <w:r>
        <w:t xml:space="preserve">) das sie Gottes </w:t>
      </w:r>
      <w:proofErr w:type="spellStart"/>
      <w:r>
        <w:t>verheissunge</w:t>
      </w:r>
      <w:proofErr w:type="spellEnd"/>
      <w:r>
        <w:t xml:space="preserve"> von CHRISTO so reichlich haben und dennoch CHRISTUM </w:t>
      </w:r>
      <w:proofErr w:type="spellStart"/>
      <w:r>
        <w:t>verwerffen</w:t>
      </w:r>
      <w:proofErr w:type="spellEnd"/>
      <w:r>
        <w:t xml:space="preserve"> und den </w:t>
      </w:r>
      <w:proofErr w:type="spellStart"/>
      <w:r>
        <w:t>Phariseern</w:t>
      </w:r>
      <w:proofErr w:type="spellEnd"/>
      <w:r>
        <w:t xml:space="preserve"> CHRISTI feinden anhangen. </w:t>
      </w:r>
    </w:p>
    <w:p w14:paraId="11F7FC48" w14:textId="77777777" w:rsidR="001F3015" w:rsidRDefault="001F3015" w:rsidP="001F3015">
      <w:pPr>
        <w:pStyle w:val="StandardWeb"/>
      </w:pPr>
      <w:r>
        <w:t xml:space="preserve">Die </w:t>
      </w:r>
      <w:proofErr w:type="spellStart"/>
      <w:r>
        <w:t>ander</w:t>
      </w:r>
      <w:proofErr w:type="spellEnd"/>
      <w:r>
        <w:t xml:space="preserve"> </w:t>
      </w:r>
      <w:proofErr w:type="spellStart"/>
      <w:r>
        <w:t>ursache</w:t>
      </w:r>
      <w:proofErr w:type="spellEnd"/>
      <w:r>
        <w:t xml:space="preserve"> </w:t>
      </w:r>
      <w:proofErr w:type="spellStart"/>
      <w:r>
        <w:t>drueckt</w:t>
      </w:r>
      <w:proofErr w:type="spellEnd"/>
      <w:r>
        <w:t xml:space="preserve"> er aus mit </w:t>
      </w:r>
      <w:proofErr w:type="spellStart"/>
      <w:r>
        <w:t>disen</w:t>
      </w:r>
      <w:proofErr w:type="spellEnd"/>
      <w:r>
        <w:t xml:space="preserve"> </w:t>
      </w:r>
      <w:proofErr w:type="spellStart"/>
      <w:r>
        <w:t>wortten</w:t>
      </w:r>
      <w:proofErr w:type="spellEnd"/>
      <w:r>
        <w:t xml:space="preserve">: und machen der </w:t>
      </w:r>
      <w:proofErr w:type="spellStart"/>
      <w:r>
        <w:t>frembden</w:t>
      </w:r>
      <w:proofErr w:type="spellEnd"/>
      <w:r>
        <w:t xml:space="preserve"> </w:t>
      </w:r>
      <w:proofErr w:type="spellStart"/>
      <w:r>
        <w:t>kinder</w:t>
      </w:r>
      <w:proofErr w:type="spellEnd"/>
      <w:r>
        <w:t xml:space="preserve"> viel. Der Juden </w:t>
      </w:r>
      <w:proofErr w:type="spellStart"/>
      <w:r>
        <w:t>kinder</w:t>
      </w:r>
      <w:proofErr w:type="spellEnd"/>
      <w:r>
        <w:t xml:space="preserve"> nennet er </w:t>
      </w:r>
      <w:proofErr w:type="spellStart"/>
      <w:r>
        <w:t>darumb</w:t>
      </w:r>
      <w:proofErr w:type="spellEnd"/>
      <w:r>
        <w:t xml:space="preserve"> </w:t>
      </w:r>
      <w:proofErr w:type="spellStart"/>
      <w:r>
        <w:t>frembd</w:t>
      </w:r>
      <w:proofErr w:type="spellEnd"/>
      <w:r>
        <w:t xml:space="preserve"> das sie der Propheten </w:t>
      </w:r>
      <w:proofErr w:type="spellStart"/>
      <w:r>
        <w:t>lere</w:t>
      </w:r>
      <w:proofErr w:type="spellEnd"/>
      <w:r>
        <w:t xml:space="preserve"> </w:t>
      </w:r>
      <w:proofErr w:type="spellStart"/>
      <w:r>
        <w:t>faren</w:t>
      </w:r>
      <w:proofErr w:type="spellEnd"/>
      <w:r>
        <w:t xml:space="preserve"> </w:t>
      </w:r>
      <w:proofErr w:type="spellStart"/>
      <w:r>
        <w:t>liessen</w:t>
      </w:r>
      <w:proofErr w:type="spellEnd"/>
      <w:r>
        <w:t xml:space="preserve"> und </w:t>
      </w:r>
      <w:proofErr w:type="spellStart"/>
      <w:r>
        <w:t>frembder</w:t>
      </w:r>
      <w:proofErr w:type="spellEnd"/>
      <w:r>
        <w:t xml:space="preserve"> Heiden </w:t>
      </w:r>
      <w:proofErr w:type="spellStart"/>
      <w:r>
        <w:t>abgoettereie</w:t>
      </w:r>
      <w:proofErr w:type="spellEnd"/>
      <w:r>
        <w:t xml:space="preserve"> </w:t>
      </w:r>
      <w:proofErr w:type="spellStart"/>
      <w:r>
        <w:t>folgeten</w:t>
      </w:r>
      <w:proofErr w:type="spellEnd"/>
      <w:r>
        <w:t xml:space="preserve">: wie </w:t>
      </w:r>
      <w:proofErr w:type="spellStart"/>
      <w:r>
        <w:t>Maccab</w:t>
      </w:r>
      <w:proofErr w:type="spellEnd"/>
      <w:r>
        <w:t xml:space="preserve">. 1. spricht / Sie fielen </w:t>
      </w:r>
      <w:proofErr w:type="spellStart"/>
      <w:r>
        <w:t>abe</w:t>
      </w:r>
      <w:proofErr w:type="spellEnd"/>
      <w:r>
        <w:t xml:space="preserve"> vom heiligen </w:t>
      </w:r>
      <w:proofErr w:type="spellStart"/>
      <w:r>
        <w:t>bund</w:t>
      </w:r>
      <w:proofErr w:type="spellEnd"/>
      <w:r>
        <w:t xml:space="preserve"> und hielten sich als Heiden. Und </w:t>
      </w:r>
      <w:proofErr w:type="spellStart"/>
      <w:r>
        <w:t>Acto</w:t>
      </w:r>
      <w:proofErr w:type="spellEnd"/>
      <w:r>
        <w:t xml:space="preserve">. 7. </w:t>
      </w:r>
      <w:proofErr w:type="spellStart"/>
      <w:r>
        <w:t>Disputireten</w:t>
      </w:r>
      <w:proofErr w:type="spellEnd"/>
      <w:r>
        <w:t xml:space="preserve"> mit Stephano die Heidnische Schulen oder Synagogen zu Jerusalem. In solchen Schulen </w:t>
      </w:r>
      <w:proofErr w:type="spellStart"/>
      <w:r>
        <w:t>liessen</w:t>
      </w:r>
      <w:proofErr w:type="spellEnd"/>
      <w:r>
        <w:t xml:space="preserve"> die Juden </w:t>
      </w:r>
      <w:proofErr w:type="spellStart"/>
      <w:r>
        <w:t>ire</w:t>
      </w:r>
      <w:proofErr w:type="spellEnd"/>
      <w:r>
        <w:t xml:space="preserve"> Kinder </w:t>
      </w:r>
      <w:proofErr w:type="spellStart"/>
      <w:r>
        <w:t>studiren</w:t>
      </w:r>
      <w:proofErr w:type="spellEnd"/>
      <w:r>
        <w:t xml:space="preserve"> / aber in den Propheten die sie </w:t>
      </w:r>
      <w:proofErr w:type="spellStart"/>
      <w:r>
        <w:t>lereten</w:t>
      </w:r>
      <w:proofErr w:type="spellEnd"/>
      <w:r>
        <w:t xml:space="preserve"> CHRISTUM erkennen und bekennen </w:t>
      </w:r>
      <w:proofErr w:type="spellStart"/>
      <w:r>
        <w:t>liessen</w:t>
      </w:r>
      <w:proofErr w:type="spellEnd"/>
      <w:r>
        <w:t xml:space="preserve"> sie sie nicht </w:t>
      </w:r>
      <w:proofErr w:type="spellStart"/>
      <w:r>
        <w:t>studiren</w:t>
      </w:r>
      <w:proofErr w:type="spellEnd"/>
      <w:r>
        <w:t xml:space="preserve">: wie die </w:t>
      </w:r>
      <w:proofErr w:type="spellStart"/>
      <w:r>
        <w:t>eltern</w:t>
      </w:r>
      <w:proofErr w:type="spellEnd"/>
      <w:r>
        <w:t xml:space="preserve"> so Christen </w:t>
      </w:r>
      <w:proofErr w:type="spellStart"/>
      <w:r>
        <w:t>heissen</w:t>
      </w:r>
      <w:proofErr w:type="spellEnd"/>
      <w:r>
        <w:t xml:space="preserve"> </w:t>
      </w:r>
      <w:proofErr w:type="spellStart"/>
      <w:r>
        <w:t>ire</w:t>
      </w:r>
      <w:proofErr w:type="spellEnd"/>
      <w:r>
        <w:t xml:space="preserve"> Kinder in allen </w:t>
      </w:r>
      <w:proofErr w:type="spellStart"/>
      <w:r>
        <w:t>Kiensten</w:t>
      </w:r>
      <w:proofErr w:type="spellEnd"/>
      <w:r>
        <w:t xml:space="preserve"> und </w:t>
      </w:r>
      <w:proofErr w:type="spellStart"/>
      <w:r>
        <w:t>hendeln</w:t>
      </w:r>
      <w:proofErr w:type="spellEnd"/>
      <w:r>
        <w:t xml:space="preserve"> viel lieber und </w:t>
      </w:r>
      <w:proofErr w:type="spellStart"/>
      <w:r>
        <w:t>vleissiger</w:t>
      </w:r>
      <w:proofErr w:type="spellEnd"/>
      <w:r>
        <w:t xml:space="preserve"> unterrichten lassen denn in Gottes </w:t>
      </w:r>
      <w:proofErr w:type="spellStart"/>
      <w:r>
        <w:t>Wortt</w:t>
      </w:r>
      <w:proofErr w:type="spellEnd"/>
      <w:r>
        <w:t xml:space="preserve">. So zogen die Juden </w:t>
      </w:r>
      <w:proofErr w:type="spellStart"/>
      <w:r>
        <w:t>frembde</w:t>
      </w:r>
      <w:proofErr w:type="spellEnd"/>
      <w:r>
        <w:t xml:space="preserve"> Kinder vor CHRIST </w:t>
      </w:r>
      <w:proofErr w:type="spellStart"/>
      <w:r>
        <w:t>geburt</w:t>
      </w:r>
      <w:proofErr w:type="spellEnd"/>
      <w:r>
        <w:t xml:space="preserve">. </w:t>
      </w:r>
    </w:p>
    <w:p w14:paraId="71962175" w14:textId="77777777" w:rsidR="001F3015" w:rsidRDefault="001F3015" w:rsidP="001F3015">
      <w:pPr>
        <w:pStyle w:val="StandardWeb"/>
      </w:pPr>
      <w:r>
        <w:t xml:space="preserve">Die dritte </w:t>
      </w:r>
      <w:proofErr w:type="spellStart"/>
      <w:r>
        <w:t>ursache</w:t>
      </w:r>
      <w:proofErr w:type="spellEnd"/>
      <w:r>
        <w:t xml:space="preserve"> </w:t>
      </w:r>
      <w:proofErr w:type="spellStart"/>
      <w:r>
        <w:t>drueckt</w:t>
      </w:r>
      <w:proofErr w:type="spellEnd"/>
      <w:r>
        <w:t xml:space="preserve"> er aus mit </w:t>
      </w:r>
      <w:proofErr w:type="spellStart"/>
      <w:r>
        <w:t>disen</w:t>
      </w:r>
      <w:proofErr w:type="spellEnd"/>
      <w:r>
        <w:t xml:space="preserve"> </w:t>
      </w:r>
      <w:proofErr w:type="spellStart"/>
      <w:r>
        <w:t>wortten</w:t>
      </w:r>
      <w:proofErr w:type="spellEnd"/>
      <w:r>
        <w:t xml:space="preserve">: </w:t>
      </w:r>
      <w:proofErr w:type="spellStart"/>
      <w:r>
        <w:t>ir</w:t>
      </w:r>
      <w:proofErr w:type="spellEnd"/>
      <w:r>
        <w:t xml:space="preserve"> </w:t>
      </w:r>
      <w:proofErr w:type="spellStart"/>
      <w:r>
        <w:t>land</w:t>
      </w:r>
      <w:proofErr w:type="spellEnd"/>
      <w:r>
        <w:t xml:space="preserve"> ist voll Silber und </w:t>
      </w:r>
      <w:proofErr w:type="spellStart"/>
      <w:r>
        <w:t>gold</w:t>
      </w:r>
      <w:proofErr w:type="spellEnd"/>
      <w:r>
        <w:t xml:space="preserve"> und </w:t>
      </w:r>
      <w:proofErr w:type="spellStart"/>
      <w:r>
        <w:t>irer</w:t>
      </w:r>
      <w:proofErr w:type="spellEnd"/>
      <w:r>
        <w:t xml:space="preserve"> </w:t>
      </w:r>
      <w:proofErr w:type="spellStart"/>
      <w:r>
        <w:t>schetze</w:t>
      </w:r>
      <w:proofErr w:type="spellEnd"/>
      <w:r>
        <w:t xml:space="preserve"> ist kein ende: </w:t>
      </w:r>
      <w:proofErr w:type="spellStart"/>
      <w:r>
        <w:t>wil</w:t>
      </w:r>
      <w:proofErr w:type="spellEnd"/>
      <w:r>
        <w:t xml:space="preserve"> der Juden </w:t>
      </w:r>
      <w:proofErr w:type="spellStart"/>
      <w:r>
        <w:t>geitz</w:t>
      </w:r>
      <w:proofErr w:type="spellEnd"/>
      <w:r>
        <w:t xml:space="preserve"> </w:t>
      </w:r>
      <w:proofErr w:type="spellStart"/>
      <w:r>
        <w:t>verdampt</w:t>
      </w:r>
      <w:proofErr w:type="spellEnd"/>
      <w:r>
        <w:t xml:space="preserve"> haben damit sie besessen / wie die falschen Christen / </w:t>
      </w:r>
      <w:proofErr w:type="spellStart"/>
      <w:r>
        <w:t>auff</w:t>
      </w:r>
      <w:proofErr w:type="spellEnd"/>
      <w:r>
        <w:t xml:space="preserve"> nichts anders trachten </w:t>
      </w:r>
      <w:proofErr w:type="spellStart"/>
      <w:r>
        <w:t>ir</w:t>
      </w:r>
      <w:proofErr w:type="spellEnd"/>
      <w:r>
        <w:t xml:space="preserve"> </w:t>
      </w:r>
      <w:proofErr w:type="spellStart"/>
      <w:r>
        <w:t>lebenlang</w:t>
      </w:r>
      <w:proofErr w:type="spellEnd"/>
      <w:r>
        <w:t xml:space="preserve"> denn </w:t>
      </w:r>
      <w:proofErr w:type="spellStart"/>
      <w:r>
        <w:t>auff</w:t>
      </w:r>
      <w:proofErr w:type="spellEnd"/>
      <w:r>
        <w:t xml:space="preserve"> gelt und </w:t>
      </w:r>
      <w:proofErr w:type="spellStart"/>
      <w:r>
        <w:t>gutt</w:t>
      </w:r>
      <w:proofErr w:type="spellEnd"/>
      <w:r>
        <w:t xml:space="preserve"> zudienen </w:t>
      </w:r>
      <w:proofErr w:type="spellStart"/>
      <w:r>
        <w:t>irem</w:t>
      </w:r>
      <w:proofErr w:type="spellEnd"/>
      <w:r>
        <w:t xml:space="preserve"> Gott Bauch </w:t>
      </w:r>
      <w:proofErr w:type="spellStart"/>
      <w:r>
        <w:t>auff</w:t>
      </w:r>
      <w:proofErr w:type="spellEnd"/>
      <w:r>
        <w:t xml:space="preserve"> CHRISTUM und das </w:t>
      </w:r>
      <w:proofErr w:type="spellStart"/>
      <w:r>
        <w:t>ewigeleben</w:t>
      </w:r>
      <w:proofErr w:type="spellEnd"/>
      <w:r>
        <w:t xml:space="preserve"> aber trachten sie gar nicht. </w:t>
      </w:r>
    </w:p>
    <w:p w14:paraId="278E7466" w14:textId="77777777" w:rsidR="001F3015" w:rsidRDefault="001F3015" w:rsidP="001F3015">
      <w:pPr>
        <w:pStyle w:val="StandardWeb"/>
      </w:pPr>
      <w:r>
        <w:t xml:space="preserve">Die </w:t>
      </w:r>
      <w:proofErr w:type="spellStart"/>
      <w:r>
        <w:t>vierd</w:t>
      </w:r>
      <w:proofErr w:type="spellEnd"/>
      <w:r>
        <w:t xml:space="preserve"> </w:t>
      </w:r>
      <w:proofErr w:type="spellStart"/>
      <w:r>
        <w:t>ursache</w:t>
      </w:r>
      <w:proofErr w:type="spellEnd"/>
      <w:r>
        <w:t xml:space="preserve"> </w:t>
      </w:r>
      <w:proofErr w:type="spellStart"/>
      <w:r>
        <w:t>drueckt</w:t>
      </w:r>
      <w:proofErr w:type="spellEnd"/>
      <w:r>
        <w:t xml:space="preserve"> er aus mit </w:t>
      </w:r>
      <w:proofErr w:type="spellStart"/>
      <w:r>
        <w:t>disen</w:t>
      </w:r>
      <w:proofErr w:type="spellEnd"/>
      <w:r>
        <w:t xml:space="preserve"> </w:t>
      </w:r>
      <w:proofErr w:type="spellStart"/>
      <w:r>
        <w:t>wortten</w:t>
      </w:r>
      <w:proofErr w:type="spellEnd"/>
      <w:r>
        <w:t xml:space="preserve">: </w:t>
      </w:r>
      <w:proofErr w:type="spellStart"/>
      <w:r>
        <w:t>ir</w:t>
      </w:r>
      <w:proofErr w:type="spellEnd"/>
      <w:r>
        <w:t xml:space="preserve"> </w:t>
      </w:r>
      <w:proofErr w:type="spellStart"/>
      <w:r>
        <w:t>land</w:t>
      </w:r>
      <w:proofErr w:type="spellEnd"/>
      <w:r>
        <w:t xml:space="preserve"> ist voll Rosse und </w:t>
      </w:r>
      <w:proofErr w:type="spellStart"/>
      <w:r>
        <w:t>irer</w:t>
      </w:r>
      <w:proofErr w:type="spellEnd"/>
      <w:r>
        <w:t xml:space="preserve"> wagen ist kein ende: </w:t>
      </w:r>
      <w:proofErr w:type="spellStart"/>
      <w:r>
        <w:t>wil</w:t>
      </w:r>
      <w:proofErr w:type="spellEnd"/>
      <w:r>
        <w:t xml:space="preserve"> der Juden </w:t>
      </w:r>
      <w:proofErr w:type="spellStart"/>
      <w:r>
        <w:t>kriegsrustunge</w:t>
      </w:r>
      <w:proofErr w:type="spellEnd"/>
      <w:r>
        <w:t xml:space="preserve"> </w:t>
      </w:r>
      <w:proofErr w:type="spellStart"/>
      <w:r>
        <w:t>verdampt</w:t>
      </w:r>
      <w:proofErr w:type="spellEnd"/>
      <w:r>
        <w:t xml:space="preserve"> haben / weil sie nicht </w:t>
      </w:r>
      <w:proofErr w:type="spellStart"/>
      <w:r>
        <w:t>auff</w:t>
      </w:r>
      <w:proofErr w:type="spellEnd"/>
      <w:r>
        <w:t xml:space="preserve"> Gott sondern </w:t>
      </w:r>
      <w:proofErr w:type="spellStart"/>
      <w:r>
        <w:t>auff</w:t>
      </w:r>
      <w:proofErr w:type="spellEnd"/>
      <w:r>
        <w:t xml:space="preserve"> </w:t>
      </w:r>
      <w:proofErr w:type="spellStart"/>
      <w:r>
        <w:t>ire</w:t>
      </w:r>
      <w:proofErr w:type="spellEnd"/>
      <w:r>
        <w:t xml:space="preserve"> </w:t>
      </w:r>
      <w:proofErr w:type="spellStart"/>
      <w:r>
        <w:t>rustunge</w:t>
      </w:r>
      <w:proofErr w:type="spellEnd"/>
      <w:r>
        <w:t xml:space="preserve"> </w:t>
      </w:r>
      <w:proofErr w:type="spellStart"/>
      <w:r>
        <w:t>traweten</w:t>
      </w:r>
      <w:proofErr w:type="spellEnd"/>
      <w:r>
        <w:t xml:space="preserve"> und </w:t>
      </w:r>
      <w:proofErr w:type="spellStart"/>
      <w:r>
        <w:t>meineten</w:t>
      </w:r>
      <w:proofErr w:type="spellEnd"/>
      <w:r>
        <w:t xml:space="preserve"> CHRISTUS </w:t>
      </w:r>
      <w:proofErr w:type="spellStart"/>
      <w:r>
        <w:t>wuerde</w:t>
      </w:r>
      <w:proofErr w:type="spellEnd"/>
      <w:r>
        <w:t xml:space="preserve"> ein weltlicher </w:t>
      </w:r>
      <w:proofErr w:type="spellStart"/>
      <w:r>
        <w:t>Koenig</w:t>
      </w:r>
      <w:proofErr w:type="spellEnd"/>
      <w:r>
        <w:t xml:space="preserve"> werden der mit </w:t>
      </w:r>
      <w:proofErr w:type="spellStart"/>
      <w:r>
        <w:t>gewalt</w:t>
      </w:r>
      <w:proofErr w:type="spellEnd"/>
      <w:r>
        <w:t xml:space="preserve"> alles unter sich bringen wurde. </w:t>
      </w:r>
    </w:p>
    <w:p w14:paraId="1F14404D" w14:textId="77777777" w:rsidR="001F3015" w:rsidRDefault="001F3015" w:rsidP="001F3015">
      <w:pPr>
        <w:pStyle w:val="StandardWeb"/>
      </w:pPr>
      <w:r>
        <w:t xml:space="preserve">Die </w:t>
      </w:r>
      <w:proofErr w:type="spellStart"/>
      <w:r>
        <w:t>fuenfft</w:t>
      </w:r>
      <w:proofErr w:type="spellEnd"/>
      <w:r>
        <w:t xml:space="preserve"> </w:t>
      </w:r>
      <w:proofErr w:type="spellStart"/>
      <w:r>
        <w:t>ursach</w:t>
      </w:r>
      <w:proofErr w:type="spellEnd"/>
      <w:r>
        <w:t xml:space="preserve"> </w:t>
      </w:r>
      <w:proofErr w:type="spellStart"/>
      <w:r>
        <w:t>drueckt</w:t>
      </w:r>
      <w:proofErr w:type="spellEnd"/>
      <w:r>
        <w:t xml:space="preserve"> er aus mit </w:t>
      </w:r>
      <w:proofErr w:type="spellStart"/>
      <w:r>
        <w:t>disen</w:t>
      </w:r>
      <w:proofErr w:type="spellEnd"/>
      <w:r>
        <w:t xml:space="preserve"> </w:t>
      </w:r>
      <w:proofErr w:type="spellStart"/>
      <w:r>
        <w:t>wortten</w:t>
      </w:r>
      <w:proofErr w:type="spellEnd"/>
      <w:r>
        <w:t xml:space="preserve">: auch ist </w:t>
      </w:r>
      <w:proofErr w:type="spellStart"/>
      <w:r>
        <w:t>ir</w:t>
      </w:r>
      <w:proofErr w:type="spellEnd"/>
      <w:r>
        <w:t xml:space="preserve"> </w:t>
      </w:r>
      <w:proofErr w:type="spellStart"/>
      <w:r>
        <w:t>land</w:t>
      </w:r>
      <w:proofErr w:type="spellEnd"/>
      <w:r>
        <w:t xml:space="preserve"> volle </w:t>
      </w:r>
      <w:proofErr w:type="spellStart"/>
      <w:r>
        <w:t>goetzen</w:t>
      </w:r>
      <w:proofErr w:type="spellEnd"/>
      <w:r>
        <w:t xml:space="preserve"> und betten an </w:t>
      </w:r>
      <w:proofErr w:type="spellStart"/>
      <w:r>
        <w:t>irer</w:t>
      </w:r>
      <w:proofErr w:type="spellEnd"/>
      <w:r>
        <w:t xml:space="preserve"> </w:t>
      </w:r>
      <w:proofErr w:type="spellStart"/>
      <w:r>
        <w:t>hende</w:t>
      </w:r>
      <w:proofErr w:type="spellEnd"/>
      <w:r>
        <w:t xml:space="preserve"> </w:t>
      </w:r>
      <w:proofErr w:type="spellStart"/>
      <w:r>
        <w:t>werck</w:t>
      </w:r>
      <w:proofErr w:type="spellEnd"/>
      <w:r>
        <w:t xml:space="preserve"> das </w:t>
      </w:r>
      <w:proofErr w:type="spellStart"/>
      <w:r>
        <w:t>ire</w:t>
      </w:r>
      <w:proofErr w:type="spellEnd"/>
      <w:r>
        <w:t xml:space="preserve"> </w:t>
      </w:r>
      <w:proofErr w:type="spellStart"/>
      <w:r>
        <w:t>finger</w:t>
      </w:r>
      <w:proofErr w:type="spellEnd"/>
      <w:r>
        <w:t xml:space="preserve"> gemacht haben / da </w:t>
      </w:r>
      <w:proofErr w:type="spellStart"/>
      <w:r>
        <w:t>bueckt</w:t>
      </w:r>
      <w:proofErr w:type="spellEnd"/>
      <w:r>
        <w:t xml:space="preserve"> sich der </w:t>
      </w:r>
      <w:proofErr w:type="spellStart"/>
      <w:r>
        <w:t>pubel</w:t>
      </w:r>
      <w:proofErr w:type="spellEnd"/>
      <w:r>
        <w:t xml:space="preserve"> und </w:t>
      </w:r>
      <w:proofErr w:type="spellStart"/>
      <w:r>
        <w:t>demuettigen</w:t>
      </w:r>
      <w:proofErr w:type="spellEnd"/>
      <w:r>
        <w:t xml:space="preserve"> sich die </w:t>
      </w:r>
      <w:proofErr w:type="spellStart"/>
      <w:r>
        <w:t>junckern</w:t>
      </w:r>
      <w:proofErr w:type="spellEnd"/>
      <w:r>
        <w:t xml:space="preserve"> / das </w:t>
      </w:r>
      <w:proofErr w:type="spellStart"/>
      <w:r>
        <w:t>wirstu</w:t>
      </w:r>
      <w:proofErr w:type="spellEnd"/>
      <w:r>
        <w:t xml:space="preserve"> </w:t>
      </w:r>
      <w:proofErr w:type="spellStart"/>
      <w:r>
        <w:t>inen</w:t>
      </w:r>
      <w:proofErr w:type="spellEnd"/>
      <w:r>
        <w:t xml:space="preserve"> nicht vergeben: will der Juden </w:t>
      </w:r>
      <w:proofErr w:type="spellStart"/>
      <w:r>
        <w:t>abgoettereie</w:t>
      </w:r>
      <w:proofErr w:type="spellEnd"/>
      <w:r>
        <w:t xml:space="preserve"> damit verdammen / </w:t>
      </w:r>
      <w:proofErr w:type="spellStart"/>
      <w:r>
        <w:t>nemlich</w:t>
      </w:r>
      <w:proofErr w:type="spellEnd"/>
      <w:r>
        <w:t xml:space="preserve"> alles </w:t>
      </w:r>
      <w:proofErr w:type="spellStart"/>
      <w:r>
        <w:t>vertrawen</w:t>
      </w:r>
      <w:proofErr w:type="spellEnd"/>
      <w:r>
        <w:t xml:space="preserve"> </w:t>
      </w:r>
      <w:proofErr w:type="spellStart"/>
      <w:r>
        <w:t>auff</w:t>
      </w:r>
      <w:proofErr w:type="spellEnd"/>
      <w:r>
        <w:t xml:space="preserve"> alle </w:t>
      </w:r>
      <w:proofErr w:type="spellStart"/>
      <w:r>
        <w:t>bilder</w:t>
      </w:r>
      <w:proofErr w:type="spellEnd"/>
      <w:r>
        <w:t xml:space="preserve"> und </w:t>
      </w:r>
      <w:proofErr w:type="spellStart"/>
      <w:r>
        <w:t>wercke</w:t>
      </w:r>
      <w:proofErr w:type="spellEnd"/>
      <w:r>
        <w:t xml:space="preserve"> dadurch man sich unterstehet </w:t>
      </w:r>
      <w:proofErr w:type="spellStart"/>
      <w:r>
        <w:t>gerechtickeit</w:t>
      </w:r>
      <w:proofErr w:type="spellEnd"/>
      <w:r>
        <w:t xml:space="preserve"> und </w:t>
      </w:r>
      <w:proofErr w:type="spellStart"/>
      <w:r>
        <w:t>selickeit</w:t>
      </w:r>
      <w:proofErr w:type="spellEnd"/>
      <w:r>
        <w:t xml:space="preserve"> </w:t>
      </w:r>
      <w:proofErr w:type="spellStart"/>
      <w:r>
        <w:t>zuerlangen</w:t>
      </w:r>
      <w:proofErr w:type="spellEnd"/>
      <w:r>
        <w:t xml:space="preserve"> </w:t>
      </w:r>
      <w:proofErr w:type="spellStart"/>
      <w:r>
        <w:t>ausser</w:t>
      </w:r>
      <w:proofErr w:type="spellEnd"/>
      <w:r>
        <w:t xml:space="preserve"> und on CHRISTUM welcher aller </w:t>
      </w:r>
      <w:proofErr w:type="spellStart"/>
      <w:r>
        <w:t>Christglewbigen</w:t>
      </w:r>
      <w:proofErr w:type="spellEnd"/>
      <w:r>
        <w:t xml:space="preserve"> einige </w:t>
      </w:r>
      <w:proofErr w:type="spellStart"/>
      <w:r>
        <w:t>gerechtickeit</w:t>
      </w:r>
      <w:proofErr w:type="spellEnd"/>
      <w:r>
        <w:t xml:space="preserve"> und </w:t>
      </w:r>
      <w:proofErr w:type="spellStart"/>
      <w:r>
        <w:t>ewigeselickeit</w:t>
      </w:r>
      <w:proofErr w:type="spellEnd"/>
      <w:r>
        <w:t xml:space="preserve"> ist. Da CHRISTUS kam fand er das </w:t>
      </w:r>
      <w:proofErr w:type="spellStart"/>
      <w:r>
        <w:t>land</w:t>
      </w:r>
      <w:proofErr w:type="spellEnd"/>
      <w:r>
        <w:t xml:space="preserve"> so voller </w:t>
      </w:r>
      <w:proofErr w:type="spellStart"/>
      <w:r>
        <w:t>goetzen</w:t>
      </w:r>
      <w:proofErr w:type="spellEnd"/>
      <w:r>
        <w:t xml:space="preserve"> als </w:t>
      </w:r>
      <w:proofErr w:type="spellStart"/>
      <w:r>
        <w:t>wercke</w:t>
      </w:r>
      <w:proofErr w:type="spellEnd"/>
      <w:r>
        <w:t xml:space="preserve"> drinnen geschahen. </w:t>
      </w:r>
      <w:proofErr w:type="spellStart"/>
      <w:r>
        <w:t>Drumb</w:t>
      </w:r>
      <w:proofErr w:type="spellEnd"/>
      <w:r>
        <w:t xml:space="preserve">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(das </w:t>
      </w:r>
      <w:proofErr w:type="spellStart"/>
      <w:r>
        <w:t>wirstu</w:t>
      </w:r>
      <w:proofErr w:type="spellEnd"/>
      <w:r>
        <w:t xml:space="preserve"> </w:t>
      </w:r>
      <w:proofErr w:type="spellStart"/>
      <w:r>
        <w:t>inen</w:t>
      </w:r>
      <w:proofErr w:type="spellEnd"/>
      <w:r>
        <w:t xml:space="preserve"> nicht vergeben) den Juden </w:t>
      </w:r>
      <w:proofErr w:type="spellStart"/>
      <w:r>
        <w:t>drewen</w:t>
      </w:r>
      <w:proofErr w:type="spellEnd"/>
      <w:r>
        <w:t xml:space="preserve"> und weissagen das sie </w:t>
      </w:r>
      <w:proofErr w:type="spellStart"/>
      <w:r>
        <w:t>umb</w:t>
      </w:r>
      <w:proofErr w:type="spellEnd"/>
      <w:r>
        <w:t xml:space="preserve"> </w:t>
      </w:r>
      <w:proofErr w:type="spellStart"/>
      <w:r>
        <w:t>erzeleter</w:t>
      </w:r>
      <w:proofErr w:type="spellEnd"/>
      <w:r>
        <w:t xml:space="preserve"> </w:t>
      </w:r>
      <w:proofErr w:type="spellStart"/>
      <w:r>
        <w:t>fuenff</w:t>
      </w:r>
      <w:proofErr w:type="spellEnd"/>
      <w:r>
        <w:t xml:space="preserve"> </w:t>
      </w:r>
      <w:proofErr w:type="spellStart"/>
      <w:r>
        <w:t>ursache</w:t>
      </w:r>
      <w:proofErr w:type="spellEnd"/>
      <w:r>
        <w:t xml:space="preserve"> willen </w:t>
      </w:r>
      <w:proofErr w:type="spellStart"/>
      <w:r>
        <w:t>darumb</w:t>
      </w:r>
      <w:proofErr w:type="spellEnd"/>
      <w:r>
        <w:t xml:space="preserve"> zeitlich und ewiglich </w:t>
      </w:r>
      <w:proofErr w:type="spellStart"/>
      <w:r>
        <w:t>geplaget</w:t>
      </w:r>
      <w:proofErr w:type="spellEnd"/>
      <w:r>
        <w:t xml:space="preserve"> werden sollten / das sie nicht </w:t>
      </w:r>
      <w:proofErr w:type="spellStart"/>
      <w:r>
        <w:t>buessen</w:t>
      </w:r>
      <w:proofErr w:type="spellEnd"/>
      <w:r>
        <w:t xml:space="preserve"> und </w:t>
      </w:r>
      <w:proofErr w:type="spellStart"/>
      <w:r>
        <w:t>glewben</w:t>
      </w:r>
      <w:proofErr w:type="spellEnd"/>
      <w:r>
        <w:t xml:space="preserve"> an CHRISTUM welcher den </w:t>
      </w:r>
      <w:proofErr w:type="spellStart"/>
      <w:r>
        <w:t>buessern</w:t>
      </w:r>
      <w:proofErr w:type="spellEnd"/>
      <w:r>
        <w:t xml:space="preserve"> alle </w:t>
      </w:r>
      <w:proofErr w:type="spellStart"/>
      <w:r>
        <w:t>suende</w:t>
      </w:r>
      <w:proofErr w:type="spellEnd"/>
      <w:r>
        <w:t xml:space="preserve"> vergibt und das </w:t>
      </w:r>
      <w:proofErr w:type="spellStart"/>
      <w:r>
        <w:t>ewigeleben</w:t>
      </w:r>
      <w:proofErr w:type="spellEnd"/>
      <w:r>
        <w:t xml:space="preserve"> </w:t>
      </w:r>
      <w:proofErr w:type="spellStart"/>
      <w:r>
        <w:t>umbsonst</w:t>
      </w:r>
      <w:proofErr w:type="spellEnd"/>
      <w:r>
        <w:t xml:space="preserve"> gibt. Nu </w:t>
      </w:r>
    </w:p>
    <w:p w14:paraId="66F39C3E" w14:textId="77777777" w:rsidR="001F3015" w:rsidRDefault="001F3015" w:rsidP="001F3015">
      <w:pPr>
        <w:pStyle w:val="berschrift3"/>
      </w:pPr>
      <w:r>
        <w:t xml:space="preserve">Wie an des </w:t>
      </w:r>
      <w:proofErr w:type="spellStart"/>
      <w:r>
        <w:t>Hern</w:t>
      </w:r>
      <w:proofErr w:type="spellEnd"/>
      <w:r>
        <w:t xml:space="preserve"> tag alles hohe </w:t>
      </w:r>
      <w:proofErr w:type="spellStart"/>
      <w:r>
        <w:t>genidriget</w:t>
      </w:r>
      <w:proofErr w:type="spellEnd"/>
      <w:r>
        <w:t xml:space="preserve"> und der Herr allein </w:t>
      </w:r>
      <w:proofErr w:type="spellStart"/>
      <w:r>
        <w:t>erhoehet</w:t>
      </w:r>
      <w:proofErr w:type="spellEnd"/>
      <w:r>
        <w:t xml:space="preserve"> werden sol.</w:t>
      </w:r>
    </w:p>
    <w:p w14:paraId="2ABDE14C" w14:textId="77777777" w:rsidR="001F3015" w:rsidRDefault="001F3015" w:rsidP="001F3015">
      <w:pPr>
        <w:pStyle w:val="StandardWeb"/>
      </w:pPr>
      <w:proofErr w:type="spellStart"/>
      <w:r>
        <w:t>Fur</w:t>
      </w:r>
      <w:proofErr w:type="spellEnd"/>
      <w:r>
        <w:t xml:space="preserve"> furcht und </w:t>
      </w:r>
      <w:proofErr w:type="spellStart"/>
      <w:r>
        <w:t>herlicher</w:t>
      </w:r>
      <w:proofErr w:type="spellEnd"/>
      <w:r>
        <w:t xml:space="preserve"> </w:t>
      </w:r>
      <w:proofErr w:type="spellStart"/>
      <w:r>
        <w:t>Maiestet</w:t>
      </w:r>
      <w:proofErr w:type="spellEnd"/>
      <w:r>
        <w:t xml:space="preserve"> des </w:t>
      </w:r>
      <w:proofErr w:type="spellStart"/>
      <w:r>
        <w:t>Hern</w:t>
      </w:r>
      <w:proofErr w:type="spellEnd"/>
      <w:r>
        <w:t xml:space="preserve"> in den </w:t>
      </w:r>
      <w:proofErr w:type="spellStart"/>
      <w:r>
        <w:t>fels</w:t>
      </w:r>
      <w:proofErr w:type="spellEnd"/>
      <w:r>
        <w:t xml:space="preserve"> gehen und sich verbergen in die Erden / </w:t>
      </w:r>
      <w:proofErr w:type="spellStart"/>
      <w:r>
        <w:t>heist</w:t>
      </w:r>
      <w:proofErr w:type="spellEnd"/>
      <w:r>
        <w:t xml:space="preserve"> die gottlosen Widerchristen nicht alleine </w:t>
      </w:r>
      <w:proofErr w:type="spellStart"/>
      <w:r>
        <w:t>fur</w:t>
      </w:r>
      <w:proofErr w:type="spellEnd"/>
      <w:r>
        <w:t xml:space="preserve"> dem urteil Gottes wider sie das CHRISTUS prediget so erschrecken und sich entsetzen als Herodes und </w:t>
      </w:r>
      <w:proofErr w:type="spellStart"/>
      <w:r>
        <w:t>gantz</w:t>
      </w:r>
      <w:proofErr w:type="spellEnd"/>
      <w:r>
        <w:t xml:space="preserve"> Jerusalem </w:t>
      </w:r>
      <w:proofErr w:type="spellStart"/>
      <w:r>
        <w:t>erschrack</w:t>
      </w:r>
      <w:proofErr w:type="spellEnd"/>
      <w:r>
        <w:t xml:space="preserve"> und sich entsetzt / da die Weisen vom Morgenlande sprachen / wo ist der Juden </w:t>
      </w:r>
      <w:proofErr w:type="spellStart"/>
      <w:r>
        <w:t>Koenig</w:t>
      </w:r>
      <w:proofErr w:type="spellEnd"/>
      <w:r>
        <w:t xml:space="preserve">: sondern auch wenn sie Gott heimsucht und </w:t>
      </w:r>
      <w:proofErr w:type="spellStart"/>
      <w:r>
        <w:t>verstoeret</w:t>
      </w:r>
      <w:proofErr w:type="spellEnd"/>
      <w:r>
        <w:t xml:space="preserve"> </w:t>
      </w:r>
      <w:proofErr w:type="spellStart"/>
      <w:r>
        <w:t>umb</w:t>
      </w:r>
      <w:proofErr w:type="spellEnd"/>
      <w:r>
        <w:t xml:space="preserve"> der </w:t>
      </w:r>
      <w:proofErr w:type="spellStart"/>
      <w:r>
        <w:t>verachtung</w:t>
      </w:r>
      <w:proofErr w:type="spellEnd"/>
      <w:r>
        <w:t xml:space="preserve"> willen CHRISTI so gar </w:t>
      </w:r>
      <w:proofErr w:type="spellStart"/>
      <w:r>
        <w:t>verzveiveln</w:t>
      </w:r>
      <w:proofErr w:type="spellEnd"/>
      <w:r>
        <w:t xml:space="preserve"> und sich in die Erden verkriechen / wie die </w:t>
      </w:r>
      <w:proofErr w:type="spellStart"/>
      <w:r>
        <w:t>fuenff</w:t>
      </w:r>
      <w:proofErr w:type="spellEnd"/>
      <w:r>
        <w:t xml:space="preserve"> </w:t>
      </w:r>
      <w:proofErr w:type="spellStart"/>
      <w:r>
        <w:t>Koenige</w:t>
      </w:r>
      <w:proofErr w:type="spellEnd"/>
      <w:r>
        <w:t xml:space="preserve"> </w:t>
      </w:r>
      <w:proofErr w:type="spellStart"/>
      <w:r>
        <w:t>verzageten</w:t>
      </w:r>
      <w:proofErr w:type="spellEnd"/>
      <w:r>
        <w:t xml:space="preserve"> und in die </w:t>
      </w:r>
      <w:proofErr w:type="spellStart"/>
      <w:r>
        <w:t>hoele</w:t>
      </w:r>
      <w:proofErr w:type="spellEnd"/>
      <w:r>
        <w:t xml:space="preserve"> </w:t>
      </w:r>
      <w:proofErr w:type="spellStart"/>
      <w:r>
        <w:t>Makeda</w:t>
      </w:r>
      <w:proofErr w:type="spellEnd"/>
      <w:r>
        <w:t xml:space="preserve"> sich verbargen Jos. 10. Durch hohe </w:t>
      </w:r>
      <w:proofErr w:type="spellStart"/>
      <w:r>
        <w:t>augen</w:t>
      </w:r>
      <w:proofErr w:type="spellEnd"/>
      <w:r>
        <w:t xml:space="preserve"> hohe </w:t>
      </w:r>
      <w:proofErr w:type="spellStart"/>
      <w:r>
        <w:t>leutte</w:t>
      </w:r>
      <w:proofErr w:type="spellEnd"/>
      <w:r>
        <w:t xml:space="preserve"> hoffertige hohe erhabene / hohe Cedern </w:t>
      </w:r>
      <w:proofErr w:type="spellStart"/>
      <w:r>
        <w:t>auff</w:t>
      </w:r>
      <w:proofErr w:type="spellEnd"/>
      <w:r>
        <w:t xml:space="preserve"> dem Libanon und eichen Basan / hohe berge und erhabene </w:t>
      </w:r>
      <w:proofErr w:type="spellStart"/>
      <w:r>
        <w:t>huegel</w:t>
      </w:r>
      <w:proofErr w:type="spellEnd"/>
      <w:r>
        <w:t xml:space="preserve"> / hohe </w:t>
      </w:r>
      <w:proofErr w:type="spellStart"/>
      <w:r>
        <w:t>thurme</w:t>
      </w:r>
      <w:proofErr w:type="spellEnd"/>
      <w:r>
        <w:t xml:space="preserve"> und Feste Mauren / schiff im Meer / </w:t>
      </w:r>
      <w:proofErr w:type="spellStart"/>
      <w:r>
        <w:t>koestlich</w:t>
      </w:r>
      <w:proofErr w:type="spellEnd"/>
      <w:r>
        <w:t xml:space="preserve"> </w:t>
      </w:r>
      <w:proofErr w:type="spellStart"/>
      <w:r>
        <w:t>erbeit</w:t>
      </w:r>
      <w:proofErr w:type="spellEnd"/>
      <w:r>
        <w:t xml:space="preserve"> / verstehe alles was im </w:t>
      </w:r>
      <w:proofErr w:type="spellStart"/>
      <w:r>
        <w:t>Juedischen</w:t>
      </w:r>
      <w:proofErr w:type="spellEnd"/>
      <w:r>
        <w:t xml:space="preserve"> </w:t>
      </w:r>
      <w:proofErr w:type="spellStart"/>
      <w:r>
        <w:t>Koenigreich</w:t>
      </w:r>
      <w:proofErr w:type="spellEnd"/>
      <w:r>
        <w:t xml:space="preserve"> und Priesterthum sonderlich zu Jerusalem </w:t>
      </w:r>
      <w:proofErr w:type="spellStart"/>
      <w:r>
        <w:t>gottloß</w:t>
      </w:r>
      <w:proofErr w:type="spellEnd"/>
      <w:r>
        <w:t xml:space="preserve"> und wider CHRISTUM ist und sich </w:t>
      </w:r>
      <w:proofErr w:type="spellStart"/>
      <w:r>
        <w:t>auff</w:t>
      </w:r>
      <w:proofErr w:type="spellEnd"/>
      <w:r>
        <w:t xml:space="preserve"> seine </w:t>
      </w:r>
      <w:proofErr w:type="spellStart"/>
      <w:r>
        <w:t>wercke</w:t>
      </w:r>
      <w:proofErr w:type="spellEnd"/>
      <w:r>
        <w:t xml:space="preserve"> </w:t>
      </w:r>
      <w:proofErr w:type="spellStart"/>
      <w:r>
        <w:t>reichtum</w:t>
      </w:r>
      <w:proofErr w:type="spellEnd"/>
      <w:r>
        <w:t xml:space="preserve"> ehre </w:t>
      </w:r>
      <w:proofErr w:type="spellStart"/>
      <w:r>
        <w:t>gewalt</w:t>
      </w:r>
      <w:proofErr w:type="spellEnd"/>
      <w:r>
        <w:t xml:space="preserve"> so verlest und pochet das es nicht lebet nach dem </w:t>
      </w:r>
      <w:proofErr w:type="spellStart"/>
      <w:r>
        <w:t>gesetz</w:t>
      </w:r>
      <w:proofErr w:type="spellEnd"/>
      <w:r>
        <w:t xml:space="preserve"> Gottes auch nicht </w:t>
      </w:r>
      <w:proofErr w:type="spellStart"/>
      <w:r>
        <w:t>glewbet</w:t>
      </w:r>
      <w:proofErr w:type="spellEnd"/>
      <w:r>
        <w:t xml:space="preserve"> an CHRISTUM sondern </w:t>
      </w:r>
      <w:proofErr w:type="spellStart"/>
      <w:r>
        <w:t>gedenckt</w:t>
      </w:r>
      <w:proofErr w:type="spellEnd"/>
      <w:r>
        <w:t xml:space="preserve"> durch </w:t>
      </w:r>
      <w:proofErr w:type="spellStart"/>
      <w:r>
        <w:t>Menschenlere</w:t>
      </w:r>
      <w:proofErr w:type="spellEnd"/>
      <w:r>
        <w:t xml:space="preserve"> und </w:t>
      </w:r>
      <w:proofErr w:type="spellStart"/>
      <w:r>
        <w:t>selberwelete</w:t>
      </w:r>
      <w:proofErr w:type="spellEnd"/>
      <w:r>
        <w:t xml:space="preserve"> </w:t>
      </w:r>
      <w:proofErr w:type="spellStart"/>
      <w:r>
        <w:t>wercke</w:t>
      </w:r>
      <w:proofErr w:type="spellEnd"/>
      <w:r>
        <w:t xml:space="preserve"> gerecht und selig </w:t>
      </w:r>
      <w:proofErr w:type="spellStart"/>
      <w:r>
        <w:t>zuwerden</w:t>
      </w:r>
      <w:proofErr w:type="spellEnd"/>
      <w:r>
        <w:t xml:space="preserve">. </w:t>
      </w:r>
    </w:p>
    <w:p w14:paraId="5178F43B" w14:textId="77777777" w:rsidR="001F3015" w:rsidRDefault="001F3015" w:rsidP="001F3015">
      <w:pPr>
        <w:pStyle w:val="StandardWeb"/>
      </w:pPr>
      <w:r>
        <w:t xml:space="preserve">Des </w:t>
      </w:r>
      <w:proofErr w:type="spellStart"/>
      <w:r>
        <w:t>Hern</w:t>
      </w:r>
      <w:proofErr w:type="spellEnd"/>
      <w:r>
        <w:t xml:space="preserve"> tag </w:t>
      </w:r>
      <w:proofErr w:type="spellStart"/>
      <w:r>
        <w:t>uber</w:t>
      </w:r>
      <w:proofErr w:type="spellEnd"/>
      <w:r>
        <w:t xml:space="preserve"> alles hohe gehen das es </w:t>
      </w:r>
      <w:proofErr w:type="spellStart"/>
      <w:r>
        <w:t>genidriget</w:t>
      </w:r>
      <w:proofErr w:type="spellEnd"/>
      <w:r>
        <w:t xml:space="preserve"> werde und sich </w:t>
      </w:r>
      <w:proofErr w:type="spellStart"/>
      <w:r>
        <w:t>buecken</w:t>
      </w:r>
      <w:proofErr w:type="spellEnd"/>
      <w:r>
        <w:t xml:space="preserve"> </w:t>
      </w:r>
      <w:proofErr w:type="spellStart"/>
      <w:r>
        <w:t>muesse</w:t>
      </w:r>
      <w:proofErr w:type="spellEnd"/>
      <w:r>
        <w:t xml:space="preserve"> / </w:t>
      </w:r>
      <w:proofErr w:type="spellStart"/>
      <w:r>
        <w:t>heist</w:t>
      </w:r>
      <w:proofErr w:type="spellEnd"/>
      <w:r>
        <w:t xml:space="preserve"> CHRISTUM nicht alleine mit seinem Evangelio die gottlosen Widerchristen als mit einem Donner vom </w:t>
      </w:r>
      <w:proofErr w:type="spellStart"/>
      <w:r>
        <w:t>Himel</w:t>
      </w:r>
      <w:proofErr w:type="spellEnd"/>
      <w:r>
        <w:t xml:space="preserve"> so </w:t>
      </w:r>
      <w:proofErr w:type="spellStart"/>
      <w:r>
        <w:t>danider</w:t>
      </w:r>
      <w:proofErr w:type="spellEnd"/>
      <w:r>
        <w:t xml:space="preserve"> </w:t>
      </w:r>
      <w:proofErr w:type="spellStart"/>
      <w:r>
        <w:t>schlahen</w:t>
      </w:r>
      <w:proofErr w:type="spellEnd"/>
      <w:r>
        <w:t xml:space="preserve"> das sie </w:t>
      </w:r>
      <w:proofErr w:type="spellStart"/>
      <w:r>
        <w:t>buessen</w:t>
      </w:r>
      <w:proofErr w:type="spellEnd"/>
      <w:r>
        <w:t xml:space="preserve"> und </w:t>
      </w:r>
      <w:proofErr w:type="spellStart"/>
      <w:r>
        <w:t>glewben</w:t>
      </w:r>
      <w:proofErr w:type="spellEnd"/>
      <w:r>
        <w:t xml:space="preserve"> an CHRISTUM zur ewigen </w:t>
      </w:r>
      <w:proofErr w:type="spellStart"/>
      <w:r>
        <w:t>selickeit</w:t>
      </w:r>
      <w:proofErr w:type="spellEnd"/>
      <w:r>
        <w:t xml:space="preserve"> als der Teuffer Matth. 3. Das hohe </w:t>
      </w:r>
      <w:proofErr w:type="spellStart"/>
      <w:r>
        <w:t>nidriget</w:t>
      </w:r>
      <w:proofErr w:type="spellEnd"/>
      <w:r>
        <w:t xml:space="preserve"> / und CHRISTUS Matth. 23. Sondern auch wenn es sich nicht </w:t>
      </w:r>
      <w:proofErr w:type="spellStart"/>
      <w:r>
        <w:t>wil</w:t>
      </w:r>
      <w:proofErr w:type="spellEnd"/>
      <w:r>
        <w:t xml:space="preserve"> </w:t>
      </w:r>
      <w:proofErr w:type="spellStart"/>
      <w:r>
        <w:t>demuetigen</w:t>
      </w:r>
      <w:proofErr w:type="spellEnd"/>
      <w:r>
        <w:t xml:space="preserve"> lassen zur ewigen </w:t>
      </w:r>
      <w:proofErr w:type="spellStart"/>
      <w:r>
        <w:t>selickeit</w:t>
      </w:r>
      <w:proofErr w:type="spellEnd"/>
      <w:r>
        <w:t xml:space="preserve"> mit der predigt / das es durch Tyrannen </w:t>
      </w:r>
      <w:proofErr w:type="spellStart"/>
      <w:r>
        <w:t>verstoert</w:t>
      </w:r>
      <w:proofErr w:type="spellEnd"/>
      <w:r>
        <w:t xml:space="preserve"> werde und in der </w:t>
      </w:r>
      <w:proofErr w:type="spellStart"/>
      <w:r>
        <w:t>verstoerung</w:t>
      </w:r>
      <w:proofErr w:type="spellEnd"/>
      <w:r>
        <w:t xml:space="preserve"> sich verkrieche wie die Philister 1. Reg. 13. sich verkrochen / </w:t>
      </w:r>
      <w:proofErr w:type="spellStart"/>
      <w:r>
        <w:t>ia</w:t>
      </w:r>
      <w:proofErr w:type="spellEnd"/>
      <w:r>
        <w:t xml:space="preserve"> wenn es nicht </w:t>
      </w:r>
      <w:proofErr w:type="spellStart"/>
      <w:r>
        <w:t>glewbet</w:t>
      </w:r>
      <w:proofErr w:type="spellEnd"/>
      <w:r>
        <w:t xml:space="preserve"> an CHRISTUM dazu </w:t>
      </w:r>
      <w:proofErr w:type="spellStart"/>
      <w:r>
        <w:t>verdampt</w:t>
      </w:r>
      <w:proofErr w:type="spellEnd"/>
      <w:r>
        <w:t xml:space="preserve"> werde zur helle wie Lucifer vom </w:t>
      </w:r>
      <w:proofErr w:type="spellStart"/>
      <w:r>
        <w:t>Himel</w:t>
      </w:r>
      <w:proofErr w:type="spellEnd"/>
      <w:r>
        <w:t xml:space="preserve"> </w:t>
      </w:r>
      <w:proofErr w:type="spellStart"/>
      <w:r>
        <w:t>darumb</w:t>
      </w:r>
      <w:proofErr w:type="spellEnd"/>
      <w:r>
        <w:t xml:space="preserve"> </w:t>
      </w:r>
      <w:proofErr w:type="spellStart"/>
      <w:r>
        <w:t>verstossen</w:t>
      </w:r>
      <w:proofErr w:type="spellEnd"/>
      <w:r>
        <w:t xml:space="preserve"> ward das er CHRISTUM verachtet. Den </w:t>
      </w:r>
      <w:proofErr w:type="spellStart"/>
      <w:r>
        <w:t>Hern</w:t>
      </w:r>
      <w:proofErr w:type="spellEnd"/>
      <w:r>
        <w:t xml:space="preserve"> aber </w:t>
      </w:r>
      <w:proofErr w:type="spellStart"/>
      <w:r>
        <w:t>erhoehet</w:t>
      </w:r>
      <w:proofErr w:type="spellEnd"/>
      <w:r>
        <w:t xml:space="preserve"> werden / </w:t>
      </w:r>
      <w:proofErr w:type="spellStart"/>
      <w:r>
        <w:t>heist</w:t>
      </w:r>
      <w:proofErr w:type="spellEnd"/>
      <w:r>
        <w:t xml:space="preserve"> / wenn die </w:t>
      </w:r>
      <w:proofErr w:type="spellStart"/>
      <w:r>
        <w:t>stoltzen</w:t>
      </w:r>
      <w:proofErr w:type="spellEnd"/>
      <w:r>
        <w:t xml:space="preserve"> heiligen mit </w:t>
      </w:r>
      <w:proofErr w:type="spellStart"/>
      <w:r>
        <w:t>irem</w:t>
      </w:r>
      <w:proofErr w:type="spellEnd"/>
      <w:r>
        <w:t xml:space="preserve"> </w:t>
      </w:r>
      <w:proofErr w:type="spellStart"/>
      <w:r>
        <w:t>Koenigreich</w:t>
      </w:r>
      <w:proofErr w:type="spellEnd"/>
      <w:r>
        <w:t xml:space="preserve"> und </w:t>
      </w:r>
      <w:proofErr w:type="spellStart"/>
      <w:r>
        <w:t>Pristerthum</w:t>
      </w:r>
      <w:proofErr w:type="spellEnd"/>
      <w:r>
        <w:t xml:space="preserve"> untergangen sind </w:t>
      </w:r>
      <w:proofErr w:type="spellStart"/>
      <w:r>
        <w:t>darumb</w:t>
      </w:r>
      <w:proofErr w:type="spellEnd"/>
      <w:r>
        <w:t xml:space="preserve"> das sie CHRISTUM verachtet haben / CHRISTUM in aller </w:t>
      </w:r>
      <w:proofErr w:type="spellStart"/>
      <w:r>
        <w:t>welt</w:t>
      </w:r>
      <w:proofErr w:type="spellEnd"/>
      <w:r>
        <w:t xml:space="preserve"> so </w:t>
      </w:r>
      <w:proofErr w:type="spellStart"/>
      <w:r>
        <w:t>geprediget</w:t>
      </w:r>
      <w:proofErr w:type="spellEnd"/>
      <w:r>
        <w:t xml:space="preserve"> werden das er allein on </w:t>
      </w:r>
      <w:proofErr w:type="spellStart"/>
      <w:r>
        <w:t>werck</w:t>
      </w:r>
      <w:proofErr w:type="spellEnd"/>
      <w:r>
        <w:t xml:space="preserve"> des </w:t>
      </w:r>
      <w:proofErr w:type="spellStart"/>
      <w:r>
        <w:t>gesetzs</w:t>
      </w:r>
      <w:proofErr w:type="spellEnd"/>
      <w:r>
        <w:t xml:space="preserve"> aller </w:t>
      </w:r>
      <w:proofErr w:type="spellStart"/>
      <w:r>
        <w:t>buesser</w:t>
      </w:r>
      <w:proofErr w:type="spellEnd"/>
      <w:r>
        <w:t xml:space="preserve"> so </w:t>
      </w:r>
      <w:proofErr w:type="spellStart"/>
      <w:r>
        <w:t>Gottlichen</w:t>
      </w:r>
      <w:proofErr w:type="spellEnd"/>
      <w:r>
        <w:t xml:space="preserve"> </w:t>
      </w:r>
      <w:proofErr w:type="spellStart"/>
      <w:r>
        <w:t>verheissungen</w:t>
      </w:r>
      <w:proofErr w:type="spellEnd"/>
      <w:r>
        <w:t xml:space="preserve"> dem Evangelio </w:t>
      </w:r>
      <w:proofErr w:type="spellStart"/>
      <w:r>
        <w:t>glewben</w:t>
      </w:r>
      <w:proofErr w:type="spellEnd"/>
      <w:r>
        <w:t xml:space="preserve"> einige </w:t>
      </w:r>
      <w:proofErr w:type="spellStart"/>
      <w:r>
        <w:t>gerechtickeit</w:t>
      </w:r>
      <w:proofErr w:type="spellEnd"/>
      <w:r>
        <w:t xml:space="preserve"> </w:t>
      </w:r>
      <w:proofErr w:type="spellStart"/>
      <w:r>
        <w:t>fur</w:t>
      </w:r>
      <w:proofErr w:type="spellEnd"/>
      <w:r>
        <w:t xml:space="preserve"> Gott und </w:t>
      </w:r>
      <w:proofErr w:type="spellStart"/>
      <w:r>
        <w:t>ewigeselickeit</w:t>
      </w:r>
      <w:proofErr w:type="spellEnd"/>
      <w:r>
        <w:t xml:space="preserve"> im </w:t>
      </w:r>
      <w:proofErr w:type="spellStart"/>
      <w:r>
        <w:t>Himelreich</w:t>
      </w:r>
      <w:proofErr w:type="spellEnd"/>
      <w:r>
        <w:t xml:space="preserve"> </w:t>
      </w:r>
      <w:proofErr w:type="spellStart"/>
      <w:r>
        <w:t>seie</w:t>
      </w:r>
      <w:proofErr w:type="spellEnd"/>
      <w:r>
        <w:t xml:space="preserve">: gerade wie Paulus Ro. 3. spricht / Die </w:t>
      </w:r>
      <w:proofErr w:type="spellStart"/>
      <w:r>
        <w:t>gerechtickeit</w:t>
      </w:r>
      <w:proofErr w:type="spellEnd"/>
      <w:r>
        <w:t xml:space="preserve"> so </w:t>
      </w:r>
      <w:proofErr w:type="spellStart"/>
      <w:r>
        <w:t>fur</w:t>
      </w:r>
      <w:proofErr w:type="spellEnd"/>
      <w:r>
        <w:t xml:space="preserve"> Gott gilt </w:t>
      </w:r>
      <w:proofErr w:type="spellStart"/>
      <w:r>
        <w:t>kompt</w:t>
      </w:r>
      <w:proofErr w:type="spellEnd"/>
      <w:r>
        <w:t xml:space="preserve"> on </w:t>
      </w:r>
      <w:proofErr w:type="spellStart"/>
      <w:r>
        <w:t>zuthun</w:t>
      </w:r>
      <w:proofErr w:type="spellEnd"/>
      <w:r>
        <w:t xml:space="preserve"> des </w:t>
      </w:r>
      <w:proofErr w:type="spellStart"/>
      <w:r>
        <w:t>gesetzs</w:t>
      </w:r>
      <w:proofErr w:type="spellEnd"/>
      <w:r>
        <w:t xml:space="preserve"> </w:t>
      </w:r>
      <w:proofErr w:type="spellStart"/>
      <w:r>
        <w:t>uber</w:t>
      </w:r>
      <w:proofErr w:type="spellEnd"/>
      <w:r>
        <w:t xml:space="preserve"> alle die </w:t>
      </w:r>
      <w:proofErr w:type="spellStart"/>
      <w:r>
        <w:t>glewben</w:t>
      </w:r>
      <w:proofErr w:type="spellEnd"/>
      <w:r>
        <w:t xml:space="preserve"> an CHRISTUM: denn sie mangeln alle des preis den sie an Gott haben </w:t>
      </w:r>
      <w:proofErr w:type="spellStart"/>
      <w:r>
        <w:t>solten</w:t>
      </w:r>
      <w:proofErr w:type="spellEnd"/>
      <w:r>
        <w:t xml:space="preserve"> und werden on verdienst gerecht durch den </w:t>
      </w:r>
      <w:proofErr w:type="spellStart"/>
      <w:r>
        <w:t>glawben</w:t>
      </w:r>
      <w:proofErr w:type="spellEnd"/>
      <w:r>
        <w:t xml:space="preserve">. Und 1. Cor. 1. Es </w:t>
      </w:r>
      <w:proofErr w:type="spellStart"/>
      <w:r>
        <w:t>rhueme</w:t>
      </w:r>
      <w:proofErr w:type="spellEnd"/>
      <w:r>
        <w:t xml:space="preserve"> sich kein </w:t>
      </w:r>
      <w:proofErr w:type="spellStart"/>
      <w:r>
        <w:t>fleisch</w:t>
      </w:r>
      <w:proofErr w:type="spellEnd"/>
      <w:r>
        <w:t xml:space="preserve"> </w:t>
      </w:r>
      <w:proofErr w:type="spellStart"/>
      <w:r>
        <w:t>fur</w:t>
      </w:r>
      <w:proofErr w:type="spellEnd"/>
      <w:r>
        <w:t xml:space="preserve"> Gott: denn CHRISTUS ist uns gemacht von Gott zur </w:t>
      </w:r>
      <w:proofErr w:type="spellStart"/>
      <w:r>
        <w:t>gerechtickeit</w:t>
      </w:r>
      <w:proofErr w:type="spellEnd"/>
      <w:r>
        <w:t xml:space="preserve"> / </w:t>
      </w:r>
      <w:proofErr w:type="spellStart"/>
      <w:r>
        <w:t>heiligung</w:t>
      </w:r>
      <w:proofErr w:type="spellEnd"/>
      <w:r>
        <w:t xml:space="preserve"> / </w:t>
      </w:r>
      <w:proofErr w:type="spellStart"/>
      <w:r>
        <w:t>weißheit</w:t>
      </w:r>
      <w:proofErr w:type="spellEnd"/>
      <w:r>
        <w:t xml:space="preserve"> / </w:t>
      </w:r>
      <w:proofErr w:type="spellStart"/>
      <w:r>
        <w:t>erloesung</w:t>
      </w:r>
      <w:proofErr w:type="spellEnd"/>
      <w:r>
        <w:t xml:space="preserve"> / </w:t>
      </w:r>
      <w:proofErr w:type="spellStart"/>
      <w:r>
        <w:t>auff</w:t>
      </w:r>
      <w:proofErr w:type="spellEnd"/>
      <w:r>
        <w:t xml:space="preserve"> das wer sich </w:t>
      </w:r>
      <w:proofErr w:type="spellStart"/>
      <w:r>
        <w:t>rhuemet</w:t>
      </w:r>
      <w:proofErr w:type="spellEnd"/>
      <w:r>
        <w:t xml:space="preserve"> des </w:t>
      </w:r>
      <w:proofErr w:type="spellStart"/>
      <w:r>
        <w:t>Hern</w:t>
      </w:r>
      <w:proofErr w:type="spellEnd"/>
      <w:r>
        <w:t xml:space="preserve"> sich </w:t>
      </w:r>
      <w:proofErr w:type="spellStart"/>
      <w:r>
        <w:t>rhueme</w:t>
      </w:r>
      <w:proofErr w:type="spellEnd"/>
      <w:r>
        <w:t xml:space="preserve">. </w:t>
      </w:r>
    </w:p>
    <w:p w14:paraId="283E4A2F" w14:textId="77777777" w:rsidR="001F3015" w:rsidRDefault="001F3015" w:rsidP="001F3015">
      <w:pPr>
        <w:pStyle w:val="StandardWeb"/>
      </w:pPr>
      <w:r>
        <w:t xml:space="preserve">Was </w:t>
      </w:r>
      <w:proofErr w:type="spellStart"/>
      <w:r>
        <w:t>heist</w:t>
      </w:r>
      <w:proofErr w:type="spellEnd"/>
      <w:r>
        <w:t xml:space="preserve"> aber die </w:t>
      </w:r>
      <w:proofErr w:type="spellStart"/>
      <w:r>
        <w:t>goetzen</w:t>
      </w:r>
      <w:proofErr w:type="spellEnd"/>
      <w:r>
        <w:t xml:space="preserve"> von sich </w:t>
      </w:r>
      <w:proofErr w:type="spellStart"/>
      <w:r>
        <w:t>werffen</w:t>
      </w:r>
      <w:proofErr w:type="spellEnd"/>
      <w:r>
        <w:t xml:space="preserve"> wenn sich der Herr </w:t>
      </w:r>
      <w:proofErr w:type="spellStart"/>
      <w:r>
        <w:t>auffmachet</w:t>
      </w:r>
      <w:proofErr w:type="spellEnd"/>
      <w:r>
        <w:t xml:space="preserve"> </w:t>
      </w:r>
      <w:proofErr w:type="spellStart"/>
      <w:r>
        <w:t>zuschrecken</w:t>
      </w:r>
      <w:proofErr w:type="spellEnd"/>
      <w:r>
        <w:t xml:space="preserve"> die erden: es </w:t>
      </w:r>
      <w:proofErr w:type="spellStart"/>
      <w:r>
        <w:t>heist</w:t>
      </w:r>
      <w:proofErr w:type="spellEnd"/>
      <w:r>
        <w:t xml:space="preserve"> erstlich die so die </w:t>
      </w:r>
      <w:proofErr w:type="spellStart"/>
      <w:r>
        <w:t>bußpredigt</w:t>
      </w:r>
      <w:proofErr w:type="spellEnd"/>
      <w:r>
        <w:t xml:space="preserve"> CHRISTI </w:t>
      </w:r>
      <w:proofErr w:type="spellStart"/>
      <w:r>
        <w:t>hoeren</w:t>
      </w:r>
      <w:proofErr w:type="spellEnd"/>
      <w:r>
        <w:t xml:space="preserve"> sich von aller </w:t>
      </w:r>
      <w:proofErr w:type="spellStart"/>
      <w:r>
        <w:t>abgoettereie</w:t>
      </w:r>
      <w:proofErr w:type="spellEnd"/>
      <w:r>
        <w:t xml:space="preserve"> so wider das </w:t>
      </w:r>
      <w:proofErr w:type="spellStart"/>
      <w:r>
        <w:t>gesetz</w:t>
      </w:r>
      <w:proofErr w:type="spellEnd"/>
      <w:r>
        <w:t xml:space="preserve"> ist wenden und zu CHRISTO nach dem Evangelio </w:t>
      </w:r>
      <w:proofErr w:type="spellStart"/>
      <w:r>
        <w:t>bekeren</w:t>
      </w:r>
      <w:proofErr w:type="spellEnd"/>
      <w:r>
        <w:t xml:space="preserve"> / darnach alle die sich nicht bessern noch zu CHRISTO </w:t>
      </w:r>
      <w:proofErr w:type="spellStart"/>
      <w:r>
        <w:t>bekeren</w:t>
      </w:r>
      <w:proofErr w:type="spellEnd"/>
      <w:r>
        <w:t xml:space="preserve"> wollen / in der not bekennen </w:t>
      </w:r>
      <w:proofErr w:type="spellStart"/>
      <w:r>
        <w:t>muessen</w:t>
      </w:r>
      <w:proofErr w:type="spellEnd"/>
      <w:r>
        <w:t xml:space="preserve"> das sie </w:t>
      </w:r>
      <w:proofErr w:type="spellStart"/>
      <w:r>
        <w:t>ire</w:t>
      </w:r>
      <w:proofErr w:type="spellEnd"/>
      <w:r>
        <w:t xml:space="preserve"> </w:t>
      </w:r>
      <w:proofErr w:type="spellStart"/>
      <w:r>
        <w:t>abgoettereie</w:t>
      </w:r>
      <w:proofErr w:type="spellEnd"/>
      <w:r>
        <w:t xml:space="preserve"> und </w:t>
      </w:r>
      <w:proofErr w:type="spellStart"/>
      <w:r>
        <w:t>verachtung</w:t>
      </w:r>
      <w:proofErr w:type="spellEnd"/>
      <w:r>
        <w:t xml:space="preserve"> des Evangelii in alles </w:t>
      </w:r>
      <w:proofErr w:type="spellStart"/>
      <w:r>
        <w:t>hertzeleyde</w:t>
      </w:r>
      <w:proofErr w:type="spellEnd"/>
      <w:r>
        <w:t xml:space="preserve"> bracht hab und </w:t>
      </w:r>
      <w:proofErr w:type="spellStart"/>
      <w:r>
        <w:t>inen</w:t>
      </w:r>
      <w:proofErr w:type="spellEnd"/>
      <w:r>
        <w:t xml:space="preserve"> gar zu nichts anders gedienet habe denn zum ewigen </w:t>
      </w:r>
      <w:proofErr w:type="spellStart"/>
      <w:r>
        <w:t>verdamnis</w:t>
      </w:r>
      <w:proofErr w:type="spellEnd"/>
      <w:r>
        <w:t xml:space="preserve">: als die im Buch der </w:t>
      </w:r>
      <w:proofErr w:type="spellStart"/>
      <w:r>
        <w:t>Weißheit</w:t>
      </w:r>
      <w:proofErr w:type="spellEnd"/>
      <w:r>
        <w:t xml:space="preserve"> Cap. 6. auch bekennen. </w:t>
      </w:r>
    </w:p>
    <w:p w14:paraId="78B0C33D" w14:textId="77777777" w:rsidR="001F3015" w:rsidRDefault="001F3015" w:rsidP="001F3015">
      <w:pPr>
        <w:pStyle w:val="StandardWeb"/>
      </w:pPr>
      <w:r>
        <w:t xml:space="preserve">Wie er nu mit </w:t>
      </w:r>
      <w:proofErr w:type="spellStart"/>
      <w:r>
        <w:t>disen</w:t>
      </w:r>
      <w:proofErr w:type="spellEnd"/>
      <w:r>
        <w:t xml:space="preserve"> </w:t>
      </w:r>
      <w:proofErr w:type="spellStart"/>
      <w:r>
        <w:t>wortten</w:t>
      </w:r>
      <w:proofErr w:type="spellEnd"/>
      <w:r>
        <w:t xml:space="preserve"> (gehe in den </w:t>
      </w:r>
      <w:proofErr w:type="spellStart"/>
      <w:r>
        <w:t>felsen</w:t>
      </w:r>
      <w:proofErr w:type="spellEnd"/>
      <w:r>
        <w:t xml:space="preserve"> und verberge dich in der Erden </w:t>
      </w:r>
      <w:proofErr w:type="spellStart"/>
      <w:r>
        <w:t>fur</w:t>
      </w:r>
      <w:proofErr w:type="spellEnd"/>
      <w:r>
        <w:t xml:space="preserve"> der furcht des </w:t>
      </w:r>
      <w:proofErr w:type="spellStart"/>
      <w:r>
        <w:t>Hern</w:t>
      </w:r>
      <w:proofErr w:type="spellEnd"/>
      <w:r>
        <w:t xml:space="preserve"> und </w:t>
      </w:r>
      <w:proofErr w:type="spellStart"/>
      <w:r>
        <w:t>fur</w:t>
      </w:r>
      <w:proofErr w:type="spellEnd"/>
      <w:r>
        <w:t xml:space="preserve"> seiner </w:t>
      </w:r>
      <w:proofErr w:type="spellStart"/>
      <w:r>
        <w:t>herlichen</w:t>
      </w:r>
      <w:proofErr w:type="spellEnd"/>
      <w:r>
        <w:t xml:space="preserve"> </w:t>
      </w:r>
      <w:proofErr w:type="spellStart"/>
      <w:r>
        <w:t>Maiestet</w:t>
      </w:r>
      <w:proofErr w:type="spellEnd"/>
      <w:r>
        <w:t xml:space="preserve">: denn alle hohe </w:t>
      </w:r>
      <w:proofErr w:type="spellStart"/>
      <w:r>
        <w:t>augen</w:t>
      </w:r>
      <w:proofErr w:type="spellEnd"/>
      <w:r>
        <w:t xml:space="preserve"> werden </w:t>
      </w:r>
      <w:proofErr w:type="spellStart"/>
      <w:r>
        <w:t>genidrigt</w:t>
      </w:r>
      <w:proofErr w:type="spellEnd"/>
      <w:r>
        <w:t xml:space="preserve"> werden / und was hohe </w:t>
      </w:r>
      <w:proofErr w:type="spellStart"/>
      <w:r>
        <w:t>leutte</w:t>
      </w:r>
      <w:proofErr w:type="spellEnd"/>
      <w:r>
        <w:t xml:space="preserve"> sind wird sich </w:t>
      </w:r>
      <w:proofErr w:type="spellStart"/>
      <w:r>
        <w:t>buecken</w:t>
      </w:r>
      <w:proofErr w:type="spellEnd"/>
      <w:r>
        <w:t xml:space="preserve"> </w:t>
      </w:r>
      <w:proofErr w:type="spellStart"/>
      <w:r>
        <w:t>muessen</w:t>
      </w:r>
      <w:proofErr w:type="spellEnd"/>
      <w:r>
        <w:t xml:space="preserve">: der Herr aber wird allein hoch sein zu der zeit. Denn des </w:t>
      </w:r>
      <w:proofErr w:type="spellStart"/>
      <w:r>
        <w:t>Hern</w:t>
      </w:r>
      <w:proofErr w:type="spellEnd"/>
      <w:r>
        <w:t xml:space="preserve"> tag wird gehen </w:t>
      </w:r>
      <w:proofErr w:type="spellStart"/>
      <w:r>
        <w:t>uber</w:t>
      </w:r>
      <w:proofErr w:type="spellEnd"/>
      <w:r>
        <w:t xml:space="preserve"> alles hoffertiges und hohes und </w:t>
      </w:r>
      <w:proofErr w:type="spellStart"/>
      <w:r>
        <w:t>uber</w:t>
      </w:r>
      <w:proofErr w:type="spellEnd"/>
      <w:r>
        <w:t xml:space="preserve"> alles </w:t>
      </w:r>
      <w:proofErr w:type="spellStart"/>
      <w:r>
        <w:t>erhabens</w:t>
      </w:r>
      <w:proofErr w:type="spellEnd"/>
      <w:r>
        <w:t xml:space="preserve"> das es </w:t>
      </w:r>
      <w:proofErr w:type="spellStart"/>
      <w:r>
        <w:t>genidriget</w:t>
      </w:r>
      <w:proofErr w:type="spellEnd"/>
      <w:r>
        <w:t xml:space="preserve"> werde / auch </w:t>
      </w:r>
      <w:proofErr w:type="spellStart"/>
      <w:r>
        <w:t>uber</w:t>
      </w:r>
      <w:proofErr w:type="spellEnd"/>
      <w:r>
        <w:t xml:space="preserve"> alle hohe und erhabene Cedern </w:t>
      </w:r>
      <w:proofErr w:type="spellStart"/>
      <w:r>
        <w:t>auff</w:t>
      </w:r>
      <w:proofErr w:type="spellEnd"/>
      <w:r>
        <w:t xml:space="preserve"> dem Libanon und </w:t>
      </w:r>
      <w:proofErr w:type="spellStart"/>
      <w:r>
        <w:t>uber</w:t>
      </w:r>
      <w:proofErr w:type="spellEnd"/>
      <w:r>
        <w:t xml:space="preserve"> alle Eichen in Basan / </w:t>
      </w:r>
      <w:proofErr w:type="spellStart"/>
      <w:r>
        <w:t>uber</w:t>
      </w:r>
      <w:proofErr w:type="spellEnd"/>
      <w:r>
        <w:t xml:space="preserve"> alle hohe Berge und </w:t>
      </w:r>
      <w:proofErr w:type="spellStart"/>
      <w:r>
        <w:t>uber</w:t>
      </w:r>
      <w:proofErr w:type="spellEnd"/>
      <w:r>
        <w:t xml:space="preserve"> alle erhabene </w:t>
      </w:r>
      <w:proofErr w:type="spellStart"/>
      <w:r>
        <w:t>huegel</w:t>
      </w:r>
      <w:proofErr w:type="spellEnd"/>
      <w:r>
        <w:t xml:space="preserve"> / </w:t>
      </w:r>
      <w:proofErr w:type="spellStart"/>
      <w:r>
        <w:t>uber</w:t>
      </w:r>
      <w:proofErr w:type="spellEnd"/>
      <w:r>
        <w:t xml:space="preserve"> alle hohe </w:t>
      </w:r>
      <w:proofErr w:type="spellStart"/>
      <w:r>
        <w:t>thurme</w:t>
      </w:r>
      <w:proofErr w:type="spellEnd"/>
      <w:r>
        <w:t xml:space="preserve"> und </w:t>
      </w:r>
      <w:proofErr w:type="spellStart"/>
      <w:r>
        <w:t>uber</w:t>
      </w:r>
      <w:proofErr w:type="spellEnd"/>
      <w:r>
        <w:t xml:space="preserve"> alle Feste Mauren / </w:t>
      </w:r>
      <w:proofErr w:type="spellStart"/>
      <w:r>
        <w:t>uber</w:t>
      </w:r>
      <w:proofErr w:type="spellEnd"/>
      <w:r>
        <w:t xml:space="preserve"> alle schiff im Meer und </w:t>
      </w:r>
      <w:proofErr w:type="spellStart"/>
      <w:r>
        <w:t>uber</w:t>
      </w:r>
      <w:proofErr w:type="spellEnd"/>
      <w:r>
        <w:t xml:space="preserve"> alle </w:t>
      </w:r>
      <w:proofErr w:type="spellStart"/>
      <w:r>
        <w:t>kostliche</w:t>
      </w:r>
      <w:proofErr w:type="spellEnd"/>
      <w:r>
        <w:t xml:space="preserve"> </w:t>
      </w:r>
      <w:proofErr w:type="spellStart"/>
      <w:r>
        <w:t>erbeit</w:t>
      </w:r>
      <w:proofErr w:type="spellEnd"/>
      <w:r>
        <w:t xml:space="preserve"> / das sich </w:t>
      </w:r>
      <w:proofErr w:type="spellStart"/>
      <w:r>
        <w:t>bucken</w:t>
      </w:r>
      <w:proofErr w:type="spellEnd"/>
      <w:r>
        <w:t xml:space="preserve"> </w:t>
      </w:r>
      <w:proofErr w:type="spellStart"/>
      <w:r>
        <w:t>mus</w:t>
      </w:r>
      <w:proofErr w:type="spellEnd"/>
      <w:r>
        <w:t xml:space="preserve"> alle hohe der </w:t>
      </w:r>
      <w:proofErr w:type="spellStart"/>
      <w:r>
        <w:t>menschen</w:t>
      </w:r>
      <w:proofErr w:type="spellEnd"/>
      <w:r>
        <w:t xml:space="preserve"> und </w:t>
      </w:r>
      <w:proofErr w:type="spellStart"/>
      <w:r>
        <w:t>demuetigen</w:t>
      </w:r>
      <w:proofErr w:type="spellEnd"/>
      <w:r>
        <w:t xml:space="preserve"> was hohe </w:t>
      </w:r>
      <w:proofErr w:type="spellStart"/>
      <w:r>
        <w:t>leutte</w:t>
      </w:r>
      <w:proofErr w:type="spellEnd"/>
      <w:r>
        <w:t xml:space="preserve"> sind / und der Herr allein hoch </w:t>
      </w:r>
      <w:proofErr w:type="spellStart"/>
      <w:r>
        <w:t>seie</w:t>
      </w:r>
      <w:proofErr w:type="spellEnd"/>
      <w:r>
        <w:t xml:space="preserve"> zu der zeit / und mit den </w:t>
      </w:r>
      <w:proofErr w:type="spellStart"/>
      <w:r>
        <w:t>goetzen</w:t>
      </w:r>
      <w:proofErr w:type="spellEnd"/>
      <w:r>
        <w:t xml:space="preserve"> wirds gar aus sein) weissaget und </w:t>
      </w:r>
      <w:proofErr w:type="spellStart"/>
      <w:r>
        <w:t>leret</w:t>
      </w:r>
      <w:proofErr w:type="spellEnd"/>
      <w:r>
        <w:t xml:space="preserve"> / wenn CHRISTUS erschienen </w:t>
      </w:r>
      <w:proofErr w:type="spellStart"/>
      <w:r>
        <w:t>geprediget</w:t>
      </w:r>
      <w:proofErr w:type="spellEnd"/>
      <w:r>
        <w:t xml:space="preserve"> in sein </w:t>
      </w:r>
      <w:proofErr w:type="spellStart"/>
      <w:r>
        <w:t>herlickeit</w:t>
      </w:r>
      <w:proofErr w:type="spellEnd"/>
      <w:r>
        <w:t xml:space="preserve"> gesessen ist so werde das zeitlich und leiblich </w:t>
      </w:r>
      <w:proofErr w:type="spellStart"/>
      <w:r>
        <w:t>Koenigreich</w:t>
      </w:r>
      <w:proofErr w:type="spellEnd"/>
      <w:r>
        <w:t xml:space="preserve"> und Priesterthum der Juden untergehen und verwandelt werden in ein geistlich und ewig Reich CHRISTI darinnen alles nach dem </w:t>
      </w:r>
      <w:proofErr w:type="spellStart"/>
      <w:r>
        <w:t>gesetz</w:t>
      </w:r>
      <w:proofErr w:type="spellEnd"/>
      <w:r>
        <w:t xml:space="preserve"> </w:t>
      </w:r>
      <w:proofErr w:type="spellStart"/>
      <w:r>
        <w:t>verdampt</w:t>
      </w:r>
      <w:proofErr w:type="spellEnd"/>
      <w:r>
        <w:t xml:space="preserve"> wird das nicht CHRISTUS ist und nichts </w:t>
      </w:r>
      <w:proofErr w:type="spellStart"/>
      <w:r>
        <w:t>gerhuemet</w:t>
      </w:r>
      <w:proofErr w:type="spellEnd"/>
      <w:r>
        <w:t xml:space="preserve"> wird das es gerecht und seligmache denn CHRISTUS alleine: gerade wie Peter </w:t>
      </w:r>
      <w:proofErr w:type="spellStart"/>
      <w:r>
        <w:t>Acto</w:t>
      </w:r>
      <w:proofErr w:type="spellEnd"/>
      <w:r>
        <w:t xml:space="preserve">. 5. spricht / Es ist kein </w:t>
      </w:r>
      <w:proofErr w:type="spellStart"/>
      <w:r>
        <w:t>name</w:t>
      </w:r>
      <w:proofErr w:type="spellEnd"/>
      <w:r>
        <w:t xml:space="preserve"> den </w:t>
      </w:r>
      <w:proofErr w:type="spellStart"/>
      <w:r>
        <w:t>menschen</w:t>
      </w:r>
      <w:proofErr w:type="spellEnd"/>
      <w:r>
        <w:t xml:space="preserve"> gegeben unterm </w:t>
      </w:r>
      <w:proofErr w:type="spellStart"/>
      <w:r>
        <w:t>Himel</w:t>
      </w:r>
      <w:proofErr w:type="spellEnd"/>
      <w:r>
        <w:t xml:space="preserve"> darinnen Heil ist denn der </w:t>
      </w:r>
      <w:proofErr w:type="spellStart"/>
      <w:r>
        <w:t>name</w:t>
      </w:r>
      <w:proofErr w:type="spellEnd"/>
      <w:r>
        <w:t xml:space="preserve"> JESUS. </w:t>
      </w:r>
    </w:p>
    <w:p w14:paraId="303EF705" w14:textId="77777777" w:rsidR="001F3015" w:rsidRDefault="001F3015" w:rsidP="001F3015">
      <w:pPr>
        <w:pStyle w:val="StandardWeb"/>
      </w:pPr>
      <w:r>
        <w:t xml:space="preserve">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(da wird man in der </w:t>
      </w:r>
      <w:proofErr w:type="spellStart"/>
      <w:r>
        <w:t>felsen</w:t>
      </w:r>
      <w:proofErr w:type="spellEnd"/>
      <w:r>
        <w:t xml:space="preserve"> </w:t>
      </w:r>
      <w:proofErr w:type="spellStart"/>
      <w:r>
        <w:t>huelen</w:t>
      </w:r>
      <w:proofErr w:type="spellEnd"/>
      <w:r>
        <w:t xml:space="preserve"> gehen und in der Erden </w:t>
      </w:r>
      <w:proofErr w:type="spellStart"/>
      <w:r>
        <w:t>kluffte</w:t>
      </w:r>
      <w:proofErr w:type="spellEnd"/>
      <w:r>
        <w:t xml:space="preserve"> </w:t>
      </w:r>
      <w:proofErr w:type="spellStart"/>
      <w:r>
        <w:t>fur</w:t>
      </w:r>
      <w:proofErr w:type="spellEnd"/>
      <w:r>
        <w:t xml:space="preserve"> der furcht des </w:t>
      </w:r>
      <w:proofErr w:type="spellStart"/>
      <w:r>
        <w:t>Hern</w:t>
      </w:r>
      <w:proofErr w:type="spellEnd"/>
      <w:r>
        <w:t xml:space="preserve"> und </w:t>
      </w:r>
      <w:proofErr w:type="spellStart"/>
      <w:r>
        <w:t>fur</w:t>
      </w:r>
      <w:proofErr w:type="spellEnd"/>
      <w:r>
        <w:t xml:space="preserve"> seiner </w:t>
      </w:r>
      <w:proofErr w:type="spellStart"/>
      <w:r>
        <w:t>herlichen</w:t>
      </w:r>
      <w:proofErr w:type="spellEnd"/>
      <w:r>
        <w:t xml:space="preserve"> </w:t>
      </w:r>
      <w:proofErr w:type="spellStart"/>
      <w:r>
        <w:t>Maiestet</w:t>
      </w:r>
      <w:proofErr w:type="spellEnd"/>
      <w:r>
        <w:t xml:space="preserve"> wenn er sich </w:t>
      </w:r>
      <w:proofErr w:type="spellStart"/>
      <w:r>
        <w:t>auffmachen</w:t>
      </w:r>
      <w:proofErr w:type="spellEnd"/>
      <w:r>
        <w:t xml:space="preserve"> wird </w:t>
      </w:r>
      <w:proofErr w:type="spellStart"/>
      <w:r>
        <w:t>zuschrecken</w:t>
      </w:r>
      <w:proofErr w:type="spellEnd"/>
      <w:r>
        <w:t xml:space="preserve"> die erden: zu der zeit wird </w:t>
      </w:r>
      <w:proofErr w:type="spellStart"/>
      <w:r>
        <w:t>iderman</w:t>
      </w:r>
      <w:proofErr w:type="spellEnd"/>
      <w:r>
        <w:t xml:space="preserve"> </w:t>
      </w:r>
      <w:proofErr w:type="spellStart"/>
      <w:r>
        <w:t>wegwerffen</w:t>
      </w:r>
      <w:proofErr w:type="spellEnd"/>
      <w:r>
        <w:t xml:space="preserve"> seine Silberne und </w:t>
      </w:r>
      <w:proofErr w:type="spellStart"/>
      <w:r>
        <w:t>Gueldene</w:t>
      </w:r>
      <w:proofErr w:type="spellEnd"/>
      <w:r>
        <w:t xml:space="preserve"> </w:t>
      </w:r>
      <w:proofErr w:type="spellStart"/>
      <w:r>
        <w:t>goetzen</w:t>
      </w:r>
      <w:proofErr w:type="spellEnd"/>
      <w:r>
        <w:t xml:space="preserve"> die er im hat </w:t>
      </w:r>
      <w:proofErr w:type="spellStart"/>
      <w:r>
        <w:t>machenlassen</w:t>
      </w:r>
      <w:proofErr w:type="spellEnd"/>
      <w:r>
        <w:t xml:space="preserve"> </w:t>
      </w:r>
      <w:proofErr w:type="spellStart"/>
      <w:r>
        <w:t>anzubetten</w:t>
      </w:r>
      <w:proofErr w:type="spellEnd"/>
      <w:r>
        <w:t xml:space="preserve"> in die </w:t>
      </w:r>
      <w:proofErr w:type="spellStart"/>
      <w:r>
        <w:t>loecher</w:t>
      </w:r>
      <w:proofErr w:type="spellEnd"/>
      <w:r>
        <w:t xml:space="preserve"> der </w:t>
      </w:r>
      <w:proofErr w:type="spellStart"/>
      <w:r>
        <w:t>Meulwuerffe</w:t>
      </w:r>
      <w:proofErr w:type="spellEnd"/>
      <w:r>
        <w:t xml:space="preserve"> und </w:t>
      </w:r>
      <w:proofErr w:type="spellStart"/>
      <w:r>
        <w:t>Fledermeuse</w:t>
      </w:r>
      <w:proofErr w:type="spellEnd"/>
      <w:r>
        <w:t xml:space="preserve"> / </w:t>
      </w:r>
      <w:proofErr w:type="spellStart"/>
      <w:r>
        <w:t>auffdas</w:t>
      </w:r>
      <w:proofErr w:type="spellEnd"/>
      <w:r>
        <w:t xml:space="preserve"> er </w:t>
      </w:r>
      <w:proofErr w:type="spellStart"/>
      <w:r>
        <w:t>muege</w:t>
      </w:r>
      <w:proofErr w:type="spellEnd"/>
      <w:r>
        <w:t xml:space="preserve"> in die steinritze und </w:t>
      </w:r>
      <w:proofErr w:type="spellStart"/>
      <w:r>
        <w:t>felskluffte</w:t>
      </w:r>
      <w:proofErr w:type="spellEnd"/>
      <w:r>
        <w:t xml:space="preserve"> kriechen </w:t>
      </w:r>
      <w:proofErr w:type="spellStart"/>
      <w:r>
        <w:t>fur</w:t>
      </w:r>
      <w:proofErr w:type="spellEnd"/>
      <w:r>
        <w:t xml:space="preserve"> der furcht des </w:t>
      </w:r>
      <w:proofErr w:type="spellStart"/>
      <w:r>
        <w:t>Hern</w:t>
      </w:r>
      <w:proofErr w:type="spellEnd"/>
      <w:r>
        <w:t xml:space="preserve"> und </w:t>
      </w:r>
      <w:proofErr w:type="spellStart"/>
      <w:r>
        <w:t>fur</w:t>
      </w:r>
      <w:proofErr w:type="spellEnd"/>
      <w:r>
        <w:t xml:space="preserve"> seiner </w:t>
      </w:r>
      <w:proofErr w:type="spellStart"/>
      <w:r>
        <w:t>herlichen</w:t>
      </w:r>
      <w:proofErr w:type="spellEnd"/>
      <w:r>
        <w:t xml:space="preserve"> </w:t>
      </w:r>
      <w:proofErr w:type="spellStart"/>
      <w:r>
        <w:t>Maiestet</w:t>
      </w:r>
      <w:proofErr w:type="spellEnd"/>
      <w:r>
        <w:t xml:space="preserve"> wenn er sich </w:t>
      </w:r>
      <w:proofErr w:type="spellStart"/>
      <w:r>
        <w:t>auffmachen</w:t>
      </w:r>
      <w:proofErr w:type="spellEnd"/>
      <w:r>
        <w:t xml:space="preserve"> wird </w:t>
      </w:r>
      <w:proofErr w:type="spellStart"/>
      <w:r>
        <w:t>zuschrecken</w:t>
      </w:r>
      <w:proofErr w:type="spellEnd"/>
      <w:r>
        <w:t xml:space="preserve"> die erden) weissagen und </w:t>
      </w:r>
      <w:proofErr w:type="spellStart"/>
      <w:r>
        <w:t>leren</w:t>
      </w:r>
      <w:proofErr w:type="spellEnd"/>
      <w:r>
        <w:t xml:space="preserve"> / eben wie Jesaias in </w:t>
      </w:r>
      <w:proofErr w:type="spellStart"/>
      <w:r>
        <w:t>disem</w:t>
      </w:r>
      <w:proofErr w:type="spellEnd"/>
      <w:r>
        <w:t xml:space="preserve"> Capitel den Juden </w:t>
      </w:r>
      <w:proofErr w:type="spellStart"/>
      <w:r>
        <w:t>drewet</w:t>
      </w:r>
      <w:proofErr w:type="spellEnd"/>
      <w:r>
        <w:t xml:space="preserve"> / also werde es </w:t>
      </w:r>
      <w:proofErr w:type="spellStart"/>
      <w:r>
        <w:t>gescheen</w:t>
      </w:r>
      <w:proofErr w:type="spellEnd"/>
      <w:r>
        <w:t xml:space="preserve"> wenn CHRISTUS in seine </w:t>
      </w:r>
      <w:proofErr w:type="spellStart"/>
      <w:r>
        <w:t>Maiestet</w:t>
      </w:r>
      <w:proofErr w:type="spellEnd"/>
      <w:r>
        <w:t xml:space="preserve"> gesessen und das Evangelion in aller </w:t>
      </w:r>
      <w:proofErr w:type="spellStart"/>
      <w:r>
        <w:t>welt</w:t>
      </w:r>
      <w:proofErr w:type="spellEnd"/>
      <w:r>
        <w:t xml:space="preserve"> </w:t>
      </w:r>
      <w:proofErr w:type="spellStart"/>
      <w:r>
        <w:t>geprediget</w:t>
      </w:r>
      <w:proofErr w:type="spellEnd"/>
      <w:r>
        <w:t xml:space="preserve"> wird / </w:t>
      </w:r>
      <w:proofErr w:type="spellStart"/>
      <w:r>
        <w:t>nemlich</w:t>
      </w:r>
      <w:proofErr w:type="spellEnd"/>
      <w:r>
        <w:t xml:space="preserve"> das die Juden mit allem </w:t>
      </w:r>
      <w:proofErr w:type="spellStart"/>
      <w:r>
        <w:t>darauff</w:t>
      </w:r>
      <w:proofErr w:type="spellEnd"/>
      <w:r>
        <w:t xml:space="preserve"> sie </w:t>
      </w:r>
      <w:proofErr w:type="spellStart"/>
      <w:r>
        <w:t>gebawet</w:t>
      </w:r>
      <w:proofErr w:type="spellEnd"/>
      <w:r>
        <w:t xml:space="preserve"> und das sie </w:t>
      </w:r>
      <w:proofErr w:type="spellStart"/>
      <w:r>
        <w:t>groesser</w:t>
      </w:r>
      <w:proofErr w:type="spellEnd"/>
      <w:r>
        <w:t xml:space="preserve"> denn CHRISTUM hielten so zuschanden werden sollen und sie in solchen schaden </w:t>
      </w:r>
      <w:proofErr w:type="spellStart"/>
      <w:r>
        <w:t>irer</w:t>
      </w:r>
      <w:proofErr w:type="spellEnd"/>
      <w:r>
        <w:t xml:space="preserve"> </w:t>
      </w:r>
      <w:proofErr w:type="spellStart"/>
      <w:r>
        <w:t>abgoettereie</w:t>
      </w:r>
      <w:proofErr w:type="spellEnd"/>
      <w:r>
        <w:t xml:space="preserve"> halben </w:t>
      </w:r>
      <w:proofErr w:type="spellStart"/>
      <w:r>
        <w:t>komen</w:t>
      </w:r>
      <w:proofErr w:type="spellEnd"/>
      <w:r>
        <w:t xml:space="preserve"> das sie </w:t>
      </w:r>
      <w:proofErr w:type="spellStart"/>
      <w:r>
        <w:t>selbs</w:t>
      </w:r>
      <w:proofErr w:type="spellEnd"/>
      <w:r>
        <w:t xml:space="preserve"> bekennen </w:t>
      </w:r>
      <w:proofErr w:type="spellStart"/>
      <w:r>
        <w:t>muessen</w:t>
      </w:r>
      <w:proofErr w:type="spellEnd"/>
      <w:r>
        <w:t xml:space="preserve"> das sie </w:t>
      </w:r>
      <w:proofErr w:type="spellStart"/>
      <w:r>
        <w:t>ir</w:t>
      </w:r>
      <w:proofErr w:type="spellEnd"/>
      <w:r>
        <w:t xml:space="preserve"> </w:t>
      </w:r>
      <w:proofErr w:type="spellStart"/>
      <w:r>
        <w:t>abgoettereie</w:t>
      </w:r>
      <w:proofErr w:type="spellEnd"/>
      <w:r>
        <w:t xml:space="preserve"> und CHRISTI </w:t>
      </w:r>
      <w:proofErr w:type="spellStart"/>
      <w:r>
        <w:t>verachtung</w:t>
      </w:r>
      <w:proofErr w:type="spellEnd"/>
      <w:r>
        <w:t xml:space="preserve"> in zeitlich und ewig </w:t>
      </w:r>
      <w:proofErr w:type="spellStart"/>
      <w:r>
        <w:t>hertzeleid</w:t>
      </w:r>
      <w:proofErr w:type="spellEnd"/>
      <w:r>
        <w:t xml:space="preserve"> und </w:t>
      </w:r>
      <w:proofErr w:type="spellStart"/>
      <w:r>
        <w:t>verdamnis</w:t>
      </w:r>
      <w:proofErr w:type="spellEnd"/>
      <w:r>
        <w:t xml:space="preserve"> bracht und </w:t>
      </w:r>
      <w:proofErr w:type="spellStart"/>
      <w:r>
        <w:t>gestortzt</w:t>
      </w:r>
      <w:proofErr w:type="spellEnd"/>
      <w:r>
        <w:t xml:space="preserve"> habe. </w:t>
      </w:r>
    </w:p>
    <w:p w14:paraId="7A973808" w14:textId="77777777" w:rsidR="001F3015" w:rsidRDefault="001F3015" w:rsidP="001F3015">
      <w:pPr>
        <w:pStyle w:val="StandardWeb"/>
      </w:pPr>
      <w:r>
        <w:t xml:space="preserve">So last nun </w:t>
      </w:r>
      <w:proofErr w:type="spellStart"/>
      <w:r>
        <w:t>abe</w:t>
      </w:r>
      <w:proofErr w:type="spellEnd"/>
      <w:r>
        <w:t xml:space="preserve"> von dem Menschen der </w:t>
      </w:r>
      <w:proofErr w:type="spellStart"/>
      <w:r>
        <w:t>odem</w:t>
      </w:r>
      <w:proofErr w:type="spellEnd"/>
      <w:r>
        <w:t xml:space="preserve"> in der Nasen hat: denn </w:t>
      </w:r>
      <w:proofErr w:type="spellStart"/>
      <w:r>
        <w:t>ir</w:t>
      </w:r>
      <w:proofErr w:type="spellEnd"/>
      <w:r>
        <w:t xml:space="preserve"> wisset nicht wie hoch Er geachtet ist. </w:t>
      </w:r>
    </w:p>
    <w:p w14:paraId="164D741C" w14:textId="77777777" w:rsidR="001F3015" w:rsidRDefault="001F3015" w:rsidP="001F3015">
      <w:pPr>
        <w:pStyle w:val="StandardWeb"/>
      </w:pPr>
      <w:r>
        <w:t xml:space="preserve">In </w:t>
      </w:r>
      <w:proofErr w:type="spellStart"/>
      <w:r>
        <w:t>disem</w:t>
      </w:r>
      <w:proofErr w:type="spellEnd"/>
      <w:r>
        <w:t xml:space="preserve"> letzten teil </w:t>
      </w:r>
      <w:proofErr w:type="spellStart"/>
      <w:r>
        <w:t>vermanet</w:t>
      </w:r>
      <w:proofErr w:type="spellEnd"/>
      <w:r>
        <w:t xml:space="preserve"> er die Juden das sie CHRISTUM nicht verfolgen / und </w:t>
      </w:r>
      <w:proofErr w:type="spellStart"/>
      <w:r>
        <w:t>erzelet</w:t>
      </w:r>
      <w:proofErr w:type="spellEnd"/>
      <w:r>
        <w:t xml:space="preserve"> </w:t>
      </w:r>
      <w:proofErr w:type="spellStart"/>
      <w:r>
        <w:t>ursache</w:t>
      </w:r>
      <w:proofErr w:type="spellEnd"/>
      <w:r>
        <w:t xml:space="preserve"> seiner </w:t>
      </w:r>
      <w:proofErr w:type="spellStart"/>
      <w:r>
        <w:t>vermanunge</w:t>
      </w:r>
      <w:proofErr w:type="spellEnd"/>
      <w:r>
        <w:t xml:space="preserve">. Den Jesaia zuvor </w:t>
      </w:r>
      <w:proofErr w:type="spellStart"/>
      <w:r>
        <w:t>genennet</w:t>
      </w:r>
      <w:proofErr w:type="spellEnd"/>
      <w:r>
        <w:t xml:space="preserve"> einen </w:t>
      </w:r>
      <w:proofErr w:type="spellStart"/>
      <w:r>
        <w:t>Hern</w:t>
      </w:r>
      <w:proofErr w:type="spellEnd"/>
      <w:r>
        <w:t xml:space="preserve"> Zebaoth / den nennet er nu einen Menschen der </w:t>
      </w:r>
      <w:proofErr w:type="spellStart"/>
      <w:r>
        <w:t>odem</w:t>
      </w:r>
      <w:proofErr w:type="spellEnd"/>
      <w:r>
        <w:t xml:space="preserve"> in der Nasen hat / anzuzeigen / das CHRISTUS </w:t>
      </w:r>
      <w:proofErr w:type="spellStart"/>
      <w:r>
        <w:t>warer</w:t>
      </w:r>
      <w:proofErr w:type="spellEnd"/>
      <w:r>
        <w:t xml:space="preserve"> Gott und Mensch ist. Odem in der Nasen haben ist ernst und zornig sein / wie Paulus </w:t>
      </w:r>
      <w:proofErr w:type="spellStart"/>
      <w:r>
        <w:t>Acto</w:t>
      </w:r>
      <w:proofErr w:type="spellEnd"/>
      <w:r>
        <w:t xml:space="preserve">. 9. schnaubet: und </w:t>
      </w:r>
      <w:proofErr w:type="spellStart"/>
      <w:r>
        <w:t>kompt</w:t>
      </w:r>
      <w:proofErr w:type="spellEnd"/>
      <w:r>
        <w:t xml:space="preserve"> daher das die zornigen wie die Pferd schnauben. Wil aber damit des Menschen CHRISTI </w:t>
      </w:r>
      <w:proofErr w:type="spellStart"/>
      <w:r>
        <w:t>gericht</w:t>
      </w:r>
      <w:proofErr w:type="spellEnd"/>
      <w:r>
        <w:t xml:space="preserve"> anzeigen das er predigen wird allen </w:t>
      </w:r>
      <w:proofErr w:type="spellStart"/>
      <w:r>
        <w:t>unglewbigen</w:t>
      </w:r>
      <w:proofErr w:type="spellEnd"/>
      <w:r>
        <w:t xml:space="preserve"> und auch </w:t>
      </w:r>
      <w:proofErr w:type="spellStart"/>
      <w:r>
        <w:t>erfuellen</w:t>
      </w:r>
      <w:proofErr w:type="spellEnd"/>
      <w:r>
        <w:t xml:space="preserve"> / wie er </w:t>
      </w:r>
      <w:proofErr w:type="spellStart"/>
      <w:r>
        <w:t>selbs</w:t>
      </w:r>
      <w:proofErr w:type="spellEnd"/>
      <w:r>
        <w:t xml:space="preserve"> spricht Jo. 5. Der Vatter hat dem </w:t>
      </w:r>
      <w:proofErr w:type="spellStart"/>
      <w:r>
        <w:t>Sone</w:t>
      </w:r>
      <w:proofErr w:type="spellEnd"/>
      <w:r>
        <w:t xml:space="preserve"> macht gegeben das </w:t>
      </w:r>
      <w:proofErr w:type="spellStart"/>
      <w:r>
        <w:t>gericht</w:t>
      </w:r>
      <w:proofErr w:type="spellEnd"/>
      <w:r>
        <w:t xml:space="preserve"> zuhalten. Ablassen von solchem Menschen </w:t>
      </w:r>
      <w:proofErr w:type="spellStart"/>
      <w:r>
        <w:t>heist</w:t>
      </w:r>
      <w:proofErr w:type="spellEnd"/>
      <w:r>
        <w:t xml:space="preserve"> </w:t>
      </w:r>
      <w:proofErr w:type="spellStart"/>
      <w:r>
        <w:t>inen</w:t>
      </w:r>
      <w:proofErr w:type="spellEnd"/>
      <w:r>
        <w:t xml:space="preserve"> nicht </w:t>
      </w:r>
      <w:proofErr w:type="spellStart"/>
      <w:r>
        <w:t>erzurnen</w:t>
      </w:r>
      <w:proofErr w:type="spellEnd"/>
      <w:r>
        <w:t xml:space="preserve"> sollen </w:t>
      </w:r>
      <w:proofErr w:type="spellStart"/>
      <w:r>
        <w:t>auffdas</w:t>
      </w:r>
      <w:proofErr w:type="spellEnd"/>
      <w:r>
        <w:t xml:space="preserve"> man nicht </w:t>
      </w:r>
      <w:proofErr w:type="spellStart"/>
      <w:r>
        <w:t>umbkomme</w:t>
      </w:r>
      <w:proofErr w:type="spellEnd"/>
      <w:r>
        <w:t xml:space="preserve"> wie Ps. 2. spricht / </w:t>
      </w:r>
      <w:proofErr w:type="spellStart"/>
      <w:r>
        <w:t>Kuesset</w:t>
      </w:r>
      <w:proofErr w:type="spellEnd"/>
      <w:r>
        <w:t xml:space="preserve"> den </w:t>
      </w:r>
      <w:proofErr w:type="spellStart"/>
      <w:r>
        <w:t>sone</w:t>
      </w:r>
      <w:proofErr w:type="spellEnd"/>
      <w:r>
        <w:t xml:space="preserve"> das er nicht </w:t>
      </w:r>
      <w:proofErr w:type="spellStart"/>
      <w:r>
        <w:t>zurne</w:t>
      </w:r>
      <w:proofErr w:type="spellEnd"/>
      <w:r>
        <w:t xml:space="preserve"> </w:t>
      </w:r>
      <w:proofErr w:type="spellStart"/>
      <w:r>
        <w:t>unn</w:t>
      </w:r>
      <w:proofErr w:type="spellEnd"/>
      <w:r>
        <w:t xml:space="preserve"> </w:t>
      </w:r>
      <w:proofErr w:type="spellStart"/>
      <w:r>
        <w:t>ir</w:t>
      </w:r>
      <w:proofErr w:type="spellEnd"/>
      <w:r>
        <w:t xml:space="preserve"> </w:t>
      </w:r>
      <w:proofErr w:type="spellStart"/>
      <w:r>
        <w:t>umbkomet</w:t>
      </w:r>
      <w:proofErr w:type="spellEnd"/>
      <w:r>
        <w:t xml:space="preserve">. Nicht wissen wie hoch er geachtet ist / </w:t>
      </w:r>
      <w:proofErr w:type="spellStart"/>
      <w:r>
        <w:t>heist</w:t>
      </w:r>
      <w:proofErr w:type="spellEnd"/>
      <w:r>
        <w:t xml:space="preserve"> </w:t>
      </w:r>
      <w:proofErr w:type="spellStart"/>
      <w:r>
        <w:t>inen</w:t>
      </w:r>
      <w:proofErr w:type="spellEnd"/>
      <w:r>
        <w:t xml:space="preserve"> </w:t>
      </w:r>
      <w:proofErr w:type="spellStart"/>
      <w:r>
        <w:t>wol</w:t>
      </w:r>
      <w:proofErr w:type="spellEnd"/>
      <w:r>
        <w:t xml:space="preserve"> </w:t>
      </w:r>
      <w:proofErr w:type="spellStart"/>
      <w:r>
        <w:t>fur</w:t>
      </w:r>
      <w:proofErr w:type="spellEnd"/>
      <w:r>
        <w:t xml:space="preserve"> den </w:t>
      </w:r>
      <w:proofErr w:type="spellStart"/>
      <w:r>
        <w:t>allerverachtesten</w:t>
      </w:r>
      <w:proofErr w:type="spellEnd"/>
      <w:r>
        <w:t xml:space="preserve"> halten und </w:t>
      </w:r>
      <w:proofErr w:type="spellStart"/>
      <w:r>
        <w:t>creutzigen</w:t>
      </w:r>
      <w:proofErr w:type="spellEnd"/>
      <w:r>
        <w:t xml:space="preserve"> / wenn er aber von den </w:t>
      </w:r>
      <w:proofErr w:type="spellStart"/>
      <w:r>
        <w:t>hunden</w:t>
      </w:r>
      <w:proofErr w:type="spellEnd"/>
      <w:r>
        <w:t xml:space="preserve"> </w:t>
      </w:r>
      <w:proofErr w:type="spellStart"/>
      <w:r>
        <w:t>erloest</w:t>
      </w:r>
      <w:proofErr w:type="spellEnd"/>
      <w:r>
        <w:t xml:space="preserve"> ist und </w:t>
      </w:r>
      <w:proofErr w:type="spellStart"/>
      <w:r>
        <w:t>bezalet</w:t>
      </w:r>
      <w:proofErr w:type="spellEnd"/>
      <w:r>
        <w:t xml:space="preserve"> nach dem 109. Psalm </w:t>
      </w:r>
      <w:proofErr w:type="spellStart"/>
      <w:r>
        <w:t>fuelen</w:t>
      </w:r>
      <w:proofErr w:type="spellEnd"/>
      <w:r>
        <w:t xml:space="preserve"> und bekennen </w:t>
      </w:r>
      <w:proofErr w:type="spellStart"/>
      <w:r>
        <w:t>muessen</w:t>
      </w:r>
      <w:proofErr w:type="spellEnd"/>
      <w:r>
        <w:t xml:space="preserve"> das er der </w:t>
      </w:r>
      <w:proofErr w:type="spellStart"/>
      <w:r>
        <w:t>verheissen</w:t>
      </w:r>
      <w:proofErr w:type="spellEnd"/>
      <w:r>
        <w:t xml:space="preserve"> Messiah </w:t>
      </w:r>
      <w:proofErr w:type="spellStart"/>
      <w:r>
        <w:t>seie</w:t>
      </w:r>
      <w:proofErr w:type="spellEnd"/>
      <w:r>
        <w:t xml:space="preserve">. 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(so last nun </w:t>
      </w:r>
      <w:proofErr w:type="spellStart"/>
      <w:r>
        <w:t>abe</w:t>
      </w:r>
      <w:proofErr w:type="spellEnd"/>
      <w:r>
        <w:t xml:space="preserve"> von dem Menschen der </w:t>
      </w:r>
      <w:proofErr w:type="spellStart"/>
      <w:r>
        <w:t>odem</w:t>
      </w:r>
      <w:proofErr w:type="spellEnd"/>
      <w:r>
        <w:t xml:space="preserve"> in der Nasen hat: denn </w:t>
      </w:r>
      <w:proofErr w:type="spellStart"/>
      <w:r>
        <w:t>ir</w:t>
      </w:r>
      <w:proofErr w:type="spellEnd"/>
      <w:r>
        <w:t xml:space="preserve"> wisset nicht wie hoch er geachtet ist) die Juden ernstlich </w:t>
      </w:r>
      <w:proofErr w:type="spellStart"/>
      <w:r>
        <w:t>vermanen</w:t>
      </w:r>
      <w:proofErr w:type="spellEnd"/>
      <w:r>
        <w:t xml:space="preserve"> das sie </w:t>
      </w:r>
      <w:proofErr w:type="spellStart"/>
      <w:r>
        <w:t>ia</w:t>
      </w:r>
      <w:proofErr w:type="spellEnd"/>
      <w:r>
        <w:t xml:space="preserve"> </w:t>
      </w:r>
      <w:proofErr w:type="spellStart"/>
      <w:r>
        <w:t>darumb</w:t>
      </w:r>
      <w:proofErr w:type="spellEnd"/>
      <w:r>
        <w:t xml:space="preserve"> CHRISTUM nicht verachten das er leidet nach allen </w:t>
      </w:r>
      <w:proofErr w:type="spellStart"/>
      <w:r>
        <w:t>verheissungen</w:t>
      </w:r>
      <w:proofErr w:type="spellEnd"/>
      <w:r>
        <w:t xml:space="preserve"> vom leiden Messiah </w:t>
      </w:r>
      <w:proofErr w:type="spellStart"/>
      <w:r>
        <w:t>gered</w:t>
      </w:r>
      <w:proofErr w:type="spellEnd"/>
      <w:r>
        <w:t xml:space="preserve"> / sondern das sie von im halten nach allen </w:t>
      </w:r>
      <w:proofErr w:type="spellStart"/>
      <w:r>
        <w:t>verheissungen</w:t>
      </w:r>
      <w:proofErr w:type="spellEnd"/>
      <w:r>
        <w:t xml:space="preserve"> von seiner </w:t>
      </w:r>
      <w:proofErr w:type="spellStart"/>
      <w:r>
        <w:t>herlickeit</w:t>
      </w:r>
      <w:proofErr w:type="spellEnd"/>
      <w:r>
        <w:t xml:space="preserve"> </w:t>
      </w:r>
      <w:proofErr w:type="spellStart"/>
      <w:r>
        <w:t>gered</w:t>
      </w:r>
      <w:proofErr w:type="spellEnd"/>
      <w:r>
        <w:t xml:space="preserve"> / </w:t>
      </w:r>
      <w:proofErr w:type="spellStart"/>
      <w:r>
        <w:t>auffdas</w:t>
      </w:r>
      <w:proofErr w:type="spellEnd"/>
      <w:r>
        <w:t xml:space="preserve"> sie nicht alles </w:t>
      </w:r>
      <w:proofErr w:type="spellStart"/>
      <w:r>
        <w:t>unglueck</w:t>
      </w:r>
      <w:proofErr w:type="spellEnd"/>
      <w:r>
        <w:t xml:space="preserve"> </w:t>
      </w:r>
      <w:proofErr w:type="spellStart"/>
      <w:r>
        <w:t>ankome</w:t>
      </w:r>
      <w:proofErr w:type="spellEnd"/>
      <w:r>
        <w:t xml:space="preserve"> </w:t>
      </w:r>
      <w:proofErr w:type="spellStart"/>
      <w:r>
        <w:t>inen</w:t>
      </w:r>
      <w:proofErr w:type="spellEnd"/>
      <w:r>
        <w:t xml:space="preserve"> </w:t>
      </w:r>
      <w:proofErr w:type="spellStart"/>
      <w:r>
        <w:t>gedrewt</w:t>
      </w:r>
      <w:proofErr w:type="spellEnd"/>
      <w:r>
        <w:t xml:space="preserve"> in den Propheten / sondern alles </w:t>
      </w:r>
      <w:proofErr w:type="spellStart"/>
      <w:r>
        <w:t>gutt</w:t>
      </w:r>
      <w:proofErr w:type="spellEnd"/>
      <w:r>
        <w:t xml:space="preserve"> </w:t>
      </w:r>
      <w:proofErr w:type="spellStart"/>
      <w:r>
        <w:t>uberkomen</w:t>
      </w:r>
      <w:proofErr w:type="spellEnd"/>
      <w:r>
        <w:t xml:space="preserve"> den Christen in den Propheten </w:t>
      </w:r>
      <w:proofErr w:type="spellStart"/>
      <w:r>
        <w:t>verheissen</w:t>
      </w:r>
      <w:proofErr w:type="spellEnd"/>
      <w:r>
        <w:t xml:space="preserve">. </w:t>
      </w:r>
    </w:p>
    <w:p w14:paraId="346C0A8C" w14:textId="77777777" w:rsidR="001F3015" w:rsidRDefault="001F3015" w:rsidP="001F3015">
      <w:pPr>
        <w:pStyle w:val="StandardWeb"/>
      </w:pPr>
      <w:proofErr w:type="spellStart"/>
      <w:r>
        <w:t>Geprediget</w:t>
      </w:r>
      <w:proofErr w:type="spellEnd"/>
      <w:r>
        <w:t xml:space="preserve"> geschrieben gedruckt zu Rostock A.D. </w:t>
      </w:r>
      <w:proofErr w:type="spellStart"/>
      <w:r>
        <w:t>Lii</w:t>
      </w:r>
      <w:proofErr w:type="spellEnd"/>
      <w:r>
        <w:t xml:space="preserve">. </w:t>
      </w:r>
    </w:p>
    <w:p w14:paraId="2FDD756D" w14:textId="77777777" w:rsidR="001F3015" w:rsidRDefault="001F3015" w:rsidP="001F3015">
      <w:pPr>
        <w:pStyle w:val="StandardWeb"/>
      </w:pPr>
      <w:r>
        <w:rPr>
          <w:rStyle w:val="HTMLCode"/>
          <w:rFonts w:eastAsiaTheme="majorEastAsia"/>
        </w:rPr>
        <w:t>Aus dem Original abgeschrieben</w:t>
      </w:r>
      <w:r>
        <w:t xml:space="preserve"> </w:t>
      </w:r>
    </w:p>
    <w:p w14:paraId="4CEB4D1B" w14:textId="0EE3B55D" w:rsidR="00BD71A4" w:rsidRDefault="00BD71A4">
      <w:pPr>
        <w:spacing w:after="0" w:line="240" w:lineRule="auto"/>
      </w:pPr>
    </w:p>
    <w:p w14:paraId="79F9E311" w14:textId="77777777" w:rsidR="00BD71A4" w:rsidRDefault="00BD71A4">
      <w:pPr>
        <w:spacing w:after="0" w:line="240" w:lineRule="auto"/>
        <w:rPr>
          <w:rFonts w:eastAsia="Times New Roman"/>
          <w:b/>
          <w:bCs/>
          <w:color w:val="000000"/>
          <w:kern w:val="36"/>
          <w:sz w:val="36"/>
          <w:szCs w:val="48"/>
          <w:lang w:eastAsia="de-DE"/>
        </w:rPr>
      </w:pPr>
      <w:r>
        <w:br w:type="page"/>
      </w:r>
    </w:p>
    <w:p w14:paraId="0288F05A" w14:textId="77777777" w:rsidR="00D5498D" w:rsidRPr="00D5498D" w:rsidRDefault="00D5498D" w:rsidP="008E63BE">
      <w:pPr>
        <w:pStyle w:val="berschrift1"/>
      </w:pPr>
      <w:r w:rsidRPr="00D5498D">
        <w:t>Quellen:</w:t>
      </w:r>
    </w:p>
    <w:p w14:paraId="5A7952D5"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7B6BA0AD" w14:textId="77777777" w:rsidR="00BD71A4" w:rsidRDefault="00FF2862"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B0001E2" w14:textId="77777777" w:rsidR="00BD71A4" w:rsidRDefault="00FF2862"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7A5530D0" w14:textId="77777777" w:rsidR="00BD71A4" w:rsidRDefault="00FF2862"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313E8331" w14:textId="77777777" w:rsidR="00BD71A4" w:rsidRDefault="00FF2862"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463BAA5E"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A03C17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D230DC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4D5B4F6"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58C1775" w14:textId="77777777" w:rsidR="00082307" w:rsidRDefault="00BD71A4" w:rsidP="00BD71A4">
      <w:pPr>
        <w:pStyle w:val="berschrift1"/>
      </w:pPr>
      <w:r>
        <w:t>Spendenaufruf</w:t>
      </w:r>
    </w:p>
    <w:p w14:paraId="7A6CD864"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CB65BF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3AF2819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461A76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315F69A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46488E7" w14:textId="77777777" w:rsidR="00BD71A4" w:rsidRDefault="00FF2862"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FE4D4F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58CAF9C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DDCE5E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E6E0D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EFCE4F1"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15A3"/>
    <w:rsid w:val="000700B0"/>
    <w:rsid w:val="00082307"/>
    <w:rsid w:val="000C66E5"/>
    <w:rsid w:val="000D088F"/>
    <w:rsid w:val="00122BD9"/>
    <w:rsid w:val="001F3015"/>
    <w:rsid w:val="001F54C4"/>
    <w:rsid w:val="0022039F"/>
    <w:rsid w:val="00272484"/>
    <w:rsid w:val="00297F83"/>
    <w:rsid w:val="002E6D11"/>
    <w:rsid w:val="00381C0C"/>
    <w:rsid w:val="00537F59"/>
    <w:rsid w:val="00636F93"/>
    <w:rsid w:val="007166CE"/>
    <w:rsid w:val="00737EF6"/>
    <w:rsid w:val="00760119"/>
    <w:rsid w:val="007E1779"/>
    <w:rsid w:val="0083667B"/>
    <w:rsid w:val="008D7463"/>
    <w:rsid w:val="008E417E"/>
    <w:rsid w:val="008E63BE"/>
    <w:rsid w:val="009715A3"/>
    <w:rsid w:val="00B365E5"/>
    <w:rsid w:val="00BD71A4"/>
    <w:rsid w:val="00C35859"/>
    <w:rsid w:val="00CC4EAC"/>
    <w:rsid w:val="00D14D4F"/>
    <w:rsid w:val="00D5498D"/>
    <w:rsid w:val="00D56329"/>
    <w:rsid w:val="00DC3900"/>
    <w:rsid w:val="00DF61FA"/>
    <w:rsid w:val="00FF286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86C19"/>
  <w15:chartTrackingRefBased/>
  <w15:docId w15:val="{4500CFEB-F356-4BA0-B2C8-0C389E4E4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1F3015"/>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0529275">
      <w:bodyDiv w:val="1"/>
      <w:marLeft w:val="0"/>
      <w:marRight w:val="0"/>
      <w:marTop w:val="0"/>
      <w:marBottom w:val="0"/>
      <w:divBdr>
        <w:top w:val="none" w:sz="0" w:space="0" w:color="auto"/>
        <w:left w:val="none" w:sz="0" w:space="0" w:color="auto"/>
        <w:bottom w:val="none" w:sz="0" w:space="0" w:color="auto"/>
        <w:right w:val="none" w:sz="0" w:space="0" w:color="auto"/>
      </w:divBdr>
      <w:divsChild>
        <w:div w:id="1622610541">
          <w:marLeft w:val="0"/>
          <w:marRight w:val="0"/>
          <w:marTop w:val="0"/>
          <w:marBottom w:val="0"/>
          <w:divBdr>
            <w:top w:val="none" w:sz="0" w:space="0" w:color="auto"/>
            <w:left w:val="none" w:sz="0" w:space="0" w:color="auto"/>
            <w:bottom w:val="none" w:sz="0" w:space="0" w:color="auto"/>
            <w:right w:val="none" w:sz="0" w:space="0" w:color="auto"/>
          </w:divBdr>
        </w:div>
        <w:div w:id="1750038876">
          <w:marLeft w:val="0"/>
          <w:marRight w:val="0"/>
          <w:marTop w:val="0"/>
          <w:marBottom w:val="0"/>
          <w:divBdr>
            <w:top w:val="none" w:sz="0" w:space="0" w:color="auto"/>
            <w:left w:val="none" w:sz="0" w:space="0" w:color="auto"/>
            <w:bottom w:val="none" w:sz="0" w:space="0" w:color="auto"/>
            <w:right w:val="none" w:sz="0" w:space="0" w:color="auto"/>
          </w:divBdr>
        </w:div>
        <w:div w:id="2015257075">
          <w:marLeft w:val="0"/>
          <w:marRight w:val="0"/>
          <w:marTop w:val="0"/>
          <w:marBottom w:val="0"/>
          <w:divBdr>
            <w:top w:val="none" w:sz="0" w:space="0" w:color="auto"/>
            <w:left w:val="none" w:sz="0" w:space="0" w:color="auto"/>
            <w:bottom w:val="none" w:sz="0" w:space="0" w:color="auto"/>
            <w:right w:val="none" w:sz="0" w:space="0" w:color="auto"/>
          </w:divBdr>
        </w:div>
        <w:div w:id="1286735090">
          <w:marLeft w:val="0"/>
          <w:marRight w:val="0"/>
          <w:marTop w:val="0"/>
          <w:marBottom w:val="0"/>
          <w:divBdr>
            <w:top w:val="none" w:sz="0" w:space="0" w:color="auto"/>
            <w:left w:val="none" w:sz="0" w:space="0" w:color="auto"/>
            <w:bottom w:val="none" w:sz="0" w:space="0" w:color="auto"/>
            <w:right w:val="none" w:sz="0" w:space="0" w:color="auto"/>
          </w:divBdr>
        </w:div>
        <w:div w:id="1119183349">
          <w:marLeft w:val="0"/>
          <w:marRight w:val="0"/>
          <w:marTop w:val="0"/>
          <w:marBottom w:val="0"/>
          <w:divBdr>
            <w:top w:val="none" w:sz="0" w:space="0" w:color="auto"/>
            <w:left w:val="none" w:sz="0" w:space="0" w:color="auto"/>
            <w:bottom w:val="none" w:sz="0" w:space="0" w:color="auto"/>
            <w:right w:val="none" w:sz="0" w:space="0" w:color="auto"/>
          </w:divBdr>
        </w:div>
        <w:div w:id="364454317">
          <w:marLeft w:val="0"/>
          <w:marRight w:val="0"/>
          <w:marTop w:val="0"/>
          <w:marBottom w:val="0"/>
          <w:divBdr>
            <w:top w:val="none" w:sz="0" w:space="0" w:color="auto"/>
            <w:left w:val="none" w:sz="0" w:space="0" w:color="auto"/>
            <w:bottom w:val="none" w:sz="0" w:space="0" w:color="auto"/>
            <w:right w:val="none" w:sz="0" w:space="0" w:color="auto"/>
          </w:divBdr>
        </w:div>
        <w:div w:id="140389857">
          <w:marLeft w:val="0"/>
          <w:marRight w:val="0"/>
          <w:marTop w:val="0"/>
          <w:marBottom w:val="0"/>
          <w:divBdr>
            <w:top w:val="none" w:sz="0" w:space="0" w:color="auto"/>
            <w:left w:val="none" w:sz="0" w:space="0" w:color="auto"/>
            <w:bottom w:val="none" w:sz="0" w:space="0" w:color="auto"/>
            <w:right w:val="none" w:sz="0" w:space="0" w:color="auto"/>
          </w:divBdr>
        </w:div>
        <w:div w:id="411977742">
          <w:marLeft w:val="0"/>
          <w:marRight w:val="0"/>
          <w:marTop w:val="0"/>
          <w:marBottom w:val="0"/>
          <w:divBdr>
            <w:top w:val="none" w:sz="0" w:space="0" w:color="auto"/>
            <w:left w:val="none" w:sz="0" w:space="0" w:color="auto"/>
            <w:bottom w:val="none" w:sz="0" w:space="0" w:color="auto"/>
            <w:right w:val="none" w:sz="0" w:space="0" w:color="auto"/>
          </w:divBdr>
        </w:div>
        <w:div w:id="1301496227">
          <w:marLeft w:val="0"/>
          <w:marRight w:val="0"/>
          <w:marTop w:val="0"/>
          <w:marBottom w:val="0"/>
          <w:divBdr>
            <w:top w:val="none" w:sz="0" w:space="0" w:color="auto"/>
            <w:left w:val="none" w:sz="0" w:space="0" w:color="auto"/>
            <w:bottom w:val="none" w:sz="0" w:space="0" w:color="auto"/>
            <w:right w:val="none" w:sz="0" w:space="0" w:color="auto"/>
          </w:divBdr>
        </w:div>
        <w:div w:id="886142157">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99739423">
      <w:bodyDiv w:val="1"/>
      <w:marLeft w:val="0"/>
      <w:marRight w:val="0"/>
      <w:marTop w:val="0"/>
      <w:marBottom w:val="0"/>
      <w:divBdr>
        <w:top w:val="none" w:sz="0" w:space="0" w:color="auto"/>
        <w:left w:val="none" w:sz="0" w:space="0" w:color="auto"/>
        <w:bottom w:val="none" w:sz="0" w:space="0" w:color="auto"/>
        <w:right w:val="none" w:sz="0" w:space="0" w:color="auto"/>
      </w:divBdr>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12</Pages>
  <Words>3744</Words>
  <Characters>23592</Characters>
  <Application>Microsoft Office Word</Application>
  <DocSecurity>0</DocSecurity>
  <Lines>196</Lines>
  <Paragraphs>54</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27282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Vom Menschen der odem in der nasen hat</dc:title>
  <dc:subject/>
  <dc:creator>Draconites, Johannes</dc:creator>
  <cp:keywords/>
  <dc:description/>
  <cp:lastModifiedBy>webmaster@glaubensstimme.de</cp:lastModifiedBy>
  <cp:revision>3</cp:revision>
  <dcterms:created xsi:type="dcterms:W3CDTF">2021-11-21T15:29:00Z</dcterms:created>
  <dcterms:modified xsi:type="dcterms:W3CDTF">2021-11-21T19:20:00Z</dcterms:modified>
  <dc:language>de</dc:language>
</cp:coreProperties>
</file>